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67"/>
        <w:tblW w:w="0" w:type="auto"/>
        <w:tblLook w:val="04A0" w:firstRow="1" w:lastRow="0" w:firstColumn="1" w:lastColumn="0" w:noHBand="0" w:noVBand="1"/>
      </w:tblPr>
      <w:tblGrid>
        <w:gridCol w:w="8330"/>
        <w:gridCol w:w="6122"/>
      </w:tblGrid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7A723C" w:rsidRDefault="00276B49" w:rsidP="00865A5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bookmarkStart w:id="0" w:name="_GoBack"/>
            <w:bookmarkEnd w:id="0"/>
            <w:r w:rsidRPr="007A723C">
              <w:rPr>
                <w:b/>
              </w:rPr>
              <w:t>Unitatea de învăţ</w:t>
            </w:r>
            <w:r>
              <w:rPr>
                <w:b/>
              </w:rPr>
              <w:t>ământ:</w:t>
            </w:r>
            <w:r w:rsidR="00EE71FC">
              <w:rPr>
                <w:b/>
              </w:rPr>
              <w:t xml:space="preserve"> </w:t>
            </w:r>
            <w:r w:rsidR="004457B0">
              <w:rPr>
                <w:b/>
              </w:rPr>
              <w:t xml:space="preserve"> Colegiul Tehnic ,,Dimitrie Leonida</w:t>
            </w:r>
            <w:r w:rsidR="004457B0">
              <w:rPr>
                <w:b/>
                <w:lang w:val="en-US"/>
              </w:rPr>
              <w:t>”Petrosani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</w:rPr>
            </w:pPr>
            <w:r w:rsidRPr="007A723C">
              <w:rPr>
                <w:b/>
              </w:rPr>
              <w:t>Avizat,</w:t>
            </w: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7A723C" w:rsidRDefault="00276B49" w:rsidP="00971C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 xml:space="preserve">Profilul: </w:t>
            </w:r>
            <w:r w:rsidR="009D0268">
              <w:rPr>
                <w:b/>
                <w:color w:val="000000"/>
              </w:rPr>
              <w:t>Tehnic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Director</w:t>
            </w: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7A723C" w:rsidRDefault="004E5A1A" w:rsidP="00F75E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Domeniul de pregătire de bază</w:t>
            </w:r>
            <w:r w:rsidR="001A01F4">
              <w:rPr>
                <w:b/>
                <w:color w:val="000000"/>
              </w:rPr>
              <w:t>:</w:t>
            </w:r>
            <w:r w:rsidR="00F75EF3">
              <w:rPr>
                <w:b/>
                <w:color w:val="000000"/>
              </w:rPr>
              <w:t xml:space="preserve"> </w:t>
            </w:r>
            <w:r w:rsidR="00D95D6D">
              <w:rPr>
                <w:b/>
                <w:color w:val="000000"/>
              </w:rPr>
              <w:t xml:space="preserve"> Construcții și Lucrări Publice</w:t>
            </w:r>
            <w:r w:rsidR="00D95D6D" w:rsidRPr="00956897">
              <w:rPr>
                <w:b/>
                <w:color w:val="000000"/>
              </w:rPr>
              <w:t xml:space="preserve"> / </w:t>
            </w:r>
            <w:r w:rsidR="00D95D6D">
              <w:rPr>
                <w:b/>
              </w:rPr>
              <w:t>M</w:t>
            </w:r>
            <w:r w:rsidR="00D95D6D" w:rsidRPr="00487262">
              <w:rPr>
                <w:b/>
              </w:rPr>
              <w:t xml:space="preserve">aistru </w:t>
            </w:r>
            <w:r w:rsidR="00D95D6D">
              <w:rPr>
                <w:b/>
              </w:rPr>
              <w:t>Construcții și Lucrări Publice.</w:t>
            </w:r>
          </w:p>
        </w:tc>
        <w:tc>
          <w:tcPr>
            <w:tcW w:w="6122" w:type="dxa"/>
          </w:tcPr>
          <w:p w:rsidR="00276B49" w:rsidRPr="007A723C" w:rsidRDefault="004457B0" w:rsidP="004457B0">
            <w:pPr>
              <w:ind w:left="4428" w:hanging="186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Prof. Paraschiv Camelia</w:t>
            </w: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333A5E" w:rsidRDefault="00842D52" w:rsidP="004B0BD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333A5E">
              <w:rPr>
                <w:b/>
                <w:color w:val="000000"/>
              </w:rPr>
              <w:t>Modulul:</w:t>
            </w:r>
            <w:r w:rsidR="00276B49" w:rsidRPr="00333A5E">
              <w:rPr>
                <w:b/>
                <w:color w:val="000000"/>
              </w:rPr>
              <w:t xml:space="preserve"> </w:t>
            </w:r>
            <w:r w:rsidR="00B63F91">
              <w:t xml:space="preserve"> </w:t>
            </w:r>
            <w:r w:rsidR="00B63F91" w:rsidRPr="00B63F91">
              <w:rPr>
                <w:b/>
              </w:rPr>
              <w:t>I</w:t>
            </w:r>
            <w:r w:rsidR="00C05ADF">
              <w:rPr>
                <w:b/>
              </w:rPr>
              <w:t xml:space="preserve"> </w:t>
            </w:r>
            <w:r w:rsidR="004B0BD5">
              <w:rPr>
                <w:b/>
              </w:rPr>
              <w:t>–</w:t>
            </w:r>
            <w:r w:rsidR="00C05ADF">
              <w:rPr>
                <w:b/>
              </w:rPr>
              <w:t xml:space="preserve"> </w:t>
            </w:r>
            <w:r w:rsidR="004B0BD5">
              <w:rPr>
                <w:b/>
              </w:rPr>
              <w:t>Desen de construcții și lucrări publice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</w:p>
        </w:tc>
      </w:tr>
      <w:tr w:rsidR="00276B49" w:rsidRPr="007A723C" w:rsidTr="0015081B">
        <w:trPr>
          <w:trHeight w:val="265"/>
        </w:trPr>
        <w:tc>
          <w:tcPr>
            <w:tcW w:w="8330" w:type="dxa"/>
          </w:tcPr>
          <w:p w:rsidR="00276B49" w:rsidRPr="007A723C" w:rsidRDefault="00276B49" w:rsidP="00084AD7">
            <w:pPr>
              <w:pStyle w:val="Heading1"/>
              <w:ind w:firstLine="0"/>
              <w:jc w:val="left"/>
              <w:rPr>
                <w:b/>
                <w:color w:val="000000"/>
                <w:u w:val="none"/>
              </w:rPr>
            </w:pPr>
            <w:r w:rsidRPr="007A723C">
              <w:rPr>
                <w:b/>
                <w:color w:val="000000"/>
                <w:u w:val="none"/>
              </w:rPr>
              <w:t>Nr de ore/an:</w:t>
            </w:r>
            <w:r>
              <w:rPr>
                <w:b/>
                <w:color w:val="000000"/>
                <w:u w:val="none"/>
              </w:rPr>
              <w:t xml:space="preserve"> </w:t>
            </w:r>
            <w:r w:rsidR="00F75EF3">
              <w:rPr>
                <w:b/>
                <w:color w:val="000000"/>
                <w:u w:val="none"/>
              </w:rPr>
              <w:t>1</w:t>
            </w:r>
            <w:r w:rsidR="00084AD7">
              <w:rPr>
                <w:b/>
                <w:color w:val="000000"/>
                <w:u w:val="none"/>
              </w:rPr>
              <w:t>28</w:t>
            </w:r>
            <w:r w:rsidR="004457B0">
              <w:rPr>
                <w:b/>
                <w:color w:val="000000"/>
                <w:u w:val="none"/>
              </w:rPr>
              <w:t xml:space="preserve">, din care </w:t>
            </w:r>
            <w:r w:rsidR="00084AD7">
              <w:rPr>
                <w:b/>
                <w:color w:val="000000"/>
                <w:u w:val="none"/>
              </w:rPr>
              <w:t>96</w:t>
            </w:r>
            <w:r w:rsidR="004457B0">
              <w:rPr>
                <w:b/>
                <w:color w:val="000000"/>
                <w:u w:val="none"/>
              </w:rPr>
              <w:t xml:space="preserve"> laborator tehnologic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</w:p>
        </w:tc>
      </w:tr>
      <w:tr w:rsidR="00276B49" w:rsidRPr="007A723C" w:rsidTr="0015081B">
        <w:trPr>
          <w:trHeight w:val="243"/>
        </w:trPr>
        <w:tc>
          <w:tcPr>
            <w:tcW w:w="8330" w:type="dxa"/>
          </w:tcPr>
          <w:p w:rsidR="00276B49" w:rsidRPr="007A723C" w:rsidRDefault="00276B49" w:rsidP="00084AD7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N</w:t>
            </w:r>
            <w:r>
              <w:rPr>
                <w:b/>
                <w:color w:val="000000"/>
              </w:rPr>
              <w:t xml:space="preserve">r. ore/săptămână: </w:t>
            </w:r>
            <w:r w:rsidR="009B0118">
              <w:rPr>
                <w:b/>
                <w:color w:val="000000"/>
              </w:rPr>
              <w:t xml:space="preserve">1 T </w:t>
            </w:r>
            <w:r w:rsidR="00084AD7">
              <w:rPr>
                <w:b/>
                <w:color w:val="000000"/>
              </w:rPr>
              <w:t>3</w:t>
            </w:r>
            <w:r w:rsidR="009B0118">
              <w:rPr>
                <w:b/>
                <w:color w:val="000000"/>
              </w:rPr>
              <w:t xml:space="preserve"> LT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7A723C" w:rsidRDefault="00276B49" w:rsidP="00084AD7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Clasa:</w:t>
            </w:r>
            <w:r w:rsidR="004B0BD5">
              <w:rPr>
                <w:b/>
                <w:color w:val="000000"/>
              </w:rPr>
              <w:t xml:space="preserve"> </w:t>
            </w:r>
            <w:r w:rsidR="00084AD7">
              <w:rPr>
                <w:b/>
                <w:color w:val="000000"/>
              </w:rPr>
              <w:t xml:space="preserve">clasa a Xa </w:t>
            </w:r>
            <w:r w:rsidR="004B0BD5">
              <w:rPr>
                <w:b/>
                <w:color w:val="000000"/>
              </w:rPr>
              <w:t xml:space="preserve"> </w:t>
            </w:r>
            <w:r w:rsidRPr="007A723C">
              <w:rPr>
                <w:b/>
                <w:color w:val="000000"/>
              </w:rPr>
              <w:t>-</w:t>
            </w:r>
            <w:r w:rsidR="00084AD7">
              <w:rPr>
                <w:b/>
                <w:color w:val="000000"/>
              </w:rPr>
              <w:t>D</w:t>
            </w:r>
            <w:r w:rsidR="00C20882">
              <w:rPr>
                <w:b/>
                <w:color w:val="000000"/>
              </w:rPr>
              <w:t xml:space="preserve"> 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7A723C" w:rsidRDefault="00276B49" w:rsidP="004457B0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Profesor:</w:t>
            </w:r>
            <w:r w:rsidR="00711750">
              <w:rPr>
                <w:b/>
                <w:color w:val="000000"/>
              </w:rPr>
              <w:t xml:space="preserve"> </w:t>
            </w:r>
            <w:r w:rsidR="004B0BD5">
              <w:rPr>
                <w:b/>
                <w:color w:val="000000"/>
              </w:rPr>
              <w:t xml:space="preserve"> VLĂDUCEANU ATENA</w:t>
            </w:r>
          </w:p>
        </w:tc>
        <w:tc>
          <w:tcPr>
            <w:tcW w:w="6122" w:type="dxa"/>
          </w:tcPr>
          <w:p w:rsidR="00276B49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</w:p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Avizat,</w:t>
            </w: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A61CE6" w:rsidRDefault="00276B49" w:rsidP="00DB2B56">
            <w:r w:rsidRPr="007A723C">
              <w:rPr>
                <w:b/>
                <w:color w:val="000000"/>
              </w:rPr>
              <w:t>Plan de învăţământ aprobat prin O</w:t>
            </w:r>
            <w:r w:rsidR="00A97022" w:rsidRPr="00B155F7">
              <w:rPr>
                <w:b/>
              </w:rPr>
              <w:t>ME</w:t>
            </w:r>
            <w:r w:rsidR="00A97022">
              <w:rPr>
                <w:b/>
              </w:rPr>
              <w:t>N</w:t>
            </w:r>
            <w:r w:rsidR="00DC323A">
              <w:rPr>
                <w:b/>
              </w:rPr>
              <w:t xml:space="preserve"> </w:t>
            </w:r>
            <w:r w:rsidR="00B63F91" w:rsidRPr="00B63F91">
              <w:rPr>
                <w:b/>
              </w:rPr>
              <w:t>nr.</w:t>
            </w:r>
            <w:r w:rsidR="00DB2B56">
              <w:rPr>
                <w:b/>
              </w:rPr>
              <w:t xml:space="preserve"> </w:t>
            </w:r>
            <w:r w:rsidR="00DC323A">
              <w:rPr>
                <w:b/>
              </w:rPr>
              <w:t>3915</w:t>
            </w:r>
            <w:r w:rsidR="00B63F91" w:rsidRPr="00B63F91">
              <w:rPr>
                <w:b/>
              </w:rPr>
              <w:t>/</w:t>
            </w:r>
            <w:r w:rsidR="00DC323A">
              <w:rPr>
                <w:b/>
              </w:rPr>
              <w:t>18</w:t>
            </w:r>
            <w:r w:rsidR="00B63F91" w:rsidRPr="00B63F91">
              <w:rPr>
                <w:b/>
              </w:rPr>
              <w:t>.0</w:t>
            </w:r>
            <w:r w:rsidR="00DC323A">
              <w:rPr>
                <w:b/>
              </w:rPr>
              <w:t>5</w:t>
            </w:r>
            <w:r w:rsidR="00B63F91" w:rsidRPr="00B63F91">
              <w:rPr>
                <w:b/>
              </w:rPr>
              <w:t>.201</w:t>
            </w:r>
            <w:r w:rsidR="00DC323A">
              <w:rPr>
                <w:b/>
              </w:rPr>
              <w:t>7</w:t>
            </w:r>
            <w:r w:rsidR="00DB2B56">
              <w:rPr>
                <w:b/>
                <w:color w:val="000000"/>
              </w:rPr>
              <w:t>,</w:t>
            </w:r>
            <w:r w:rsidR="00EF0A9F">
              <w:t xml:space="preserve"> </w:t>
            </w:r>
            <w:r w:rsidR="00EF0A9F" w:rsidRPr="00EF0A9F">
              <w:rPr>
                <w:b/>
              </w:rPr>
              <w:t>Anexa</w:t>
            </w:r>
            <w:r w:rsidR="00EF0A9F">
              <w:t xml:space="preserve"> </w:t>
            </w:r>
            <w:r w:rsidR="00DC323A">
              <w:rPr>
                <w:b/>
              </w:rPr>
              <w:t>nr. 3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Şef catedră</w:t>
            </w: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276B49" w:rsidRDefault="00276B49" w:rsidP="001A0A89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63F91">
              <w:rPr>
                <w:b/>
                <w:color w:val="000000"/>
              </w:rPr>
              <w:t>Programa aprobata prin O</w:t>
            </w:r>
            <w:r w:rsidRPr="00B63F91">
              <w:rPr>
                <w:b/>
              </w:rPr>
              <w:t>ME</w:t>
            </w:r>
            <w:r w:rsidR="00A97022" w:rsidRPr="00B63F91">
              <w:rPr>
                <w:b/>
              </w:rPr>
              <w:t>N</w:t>
            </w:r>
            <w:r w:rsidR="00971C25" w:rsidRPr="00B63F91">
              <w:rPr>
                <w:b/>
              </w:rPr>
              <w:t xml:space="preserve">: </w:t>
            </w:r>
            <w:r w:rsidR="00B63F91" w:rsidRPr="00B63F91">
              <w:rPr>
                <w:b/>
              </w:rPr>
              <w:t xml:space="preserve">nr. </w:t>
            </w:r>
            <w:r w:rsidR="00DB2B56">
              <w:rPr>
                <w:b/>
              </w:rPr>
              <w:t>3915</w:t>
            </w:r>
            <w:r w:rsidR="00B63F91" w:rsidRPr="00B63F91">
              <w:rPr>
                <w:b/>
              </w:rPr>
              <w:t xml:space="preserve"> din </w:t>
            </w:r>
            <w:r w:rsidR="00DB2B56">
              <w:rPr>
                <w:b/>
              </w:rPr>
              <w:t>18</w:t>
            </w:r>
            <w:r w:rsidR="00B63F91" w:rsidRPr="00B63F91">
              <w:rPr>
                <w:b/>
              </w:rPr>
              <w:t>.0</w:t>
            </w:r>
            <w:r w:rsidR="00DB2B56">
              <w:rPr>
                <w:b/>
              </w:rPr>
              <w:t xml:space="preserve">5.2017, </w:t>
            </w:r>
            <w:r w:rsidR="00EF0A9F">
              <w:rPr>
                <w:b/>
              </w:rPr>
              <w:t>Anexa nr.3</w:t>
            </w:r>
          </w:p>
        </w:tc>
        <w:tc>
          <w:tcPr>
            <w:tcW w:w="6122" w:type="dxa"/>
          </w:tcPr>
          <w:p w:rsidR="00276B49" w:rsidRPr="007A723C" w:rsidRDefault="004457B0" w:rsidP="004457B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ind w:left="4428" w:hanging="186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Prof. Galeș Zina</w:t>
            </w:r>
          </w:p>
        </w:tc>
      </w:tr>
    </w:tbl>
    <w:p w:rsidR="00B7057D" w:rsidRDefault="00B7057D" w:rsidP="00767A30">
      <w:pPr>
        <w:pStyle w:val="Heading1"/>
        <w:keepNext w:val="0"/>
        <w:widowControl w:val="0"/>
        <w:rPr>
          <w:b/>
          <w:bCs/>
          <w:color w:val="000000"/>
          <w:u w:val="none"/>
        </w:rPr>
      </w:pPr>
    </w:p>
    <w:p w:rsidR="00CD09F3" w:rsidRPr="00392E08" w:rsidRDefault="00653DD0" w:rsidP="00767A30">
      <w:pPr>
        <w:pStyle w:val="Heading1"/>
        <w:keepNext w:val="0"/>
        <w:widowControl w:val="0"/>
        <w:rPr>
          <w:b/>
          <w:bCs/>
          <w:color w:val="000000"/>
          <w:u w:val="none"/>
        </w:rPr>
      </w:pPr>
      <w:r w:rsidRPr="00392E08">
        <w:rPr>
          <w:b/>
          <w:bCs/>
          <w:color w:val="000000"/>
          <w:u w:val="none"/>
        </w:rPr>
        <w:t xml:space="preserve">PLANIFICARE </w:t>
      </w:r>
      <w:r w:rsidR="009C162E" w:rsidRPr="00392E08">
        <w:rPr>
          <w:b/>
          <w:bCs/>
          <w:color w:val="000000"/>
          <w:u w:val="none"/>
        </w:rPr>
        <w:t>CALENDARISTICĂ</w:t>
      </w:r>
    </w:p>
    <w:p w:rsidR="00653DD0" w:rsidRDefault="00DA5881" w:rsidP="00767A30">
      <w:pPr>
        <w:widowControl w:val="0"/>
        <w:jc w:val="center"/>
        <w:rPr>
          <w:b/>
          <w:color w:val="000000"/>
        </w:rPr>
      </w:pPr>
      <w:r w:rsidRPr="007A723C">
        <w:rPr>
          <w:b/>
          <w:color w:val="000000"/>
        </w:rPr>
        <w:t>AN ŞCOLAR</w:t>
      </w:r>
      <w:r w:rsidR="00781F7A" w:rsidRPr="007A723C">
        <w:rPr>
          <w:b/>
          <w:color w:val="000000"/>
        </w:rPr>
        <w:t>:</w:t>
      </w:r>
      <w:r w:rsidR="00DB2B56">
        <w:rPr>
          <w:b/>
          <w:color w:val="000000"/>
        </w:rPr>
        <w:t xml:space="preserve"> </w:t>
      </w:r>
      <w:r w:rsidR="004C0626">
        <w:rPr>
          <w:b/>
          <w:color w:val="000000"/>
        </w:rPr>
        <w:t>201</w:t>
      </w:r>
      <w:r w:rsidR="00DB2B56">
        <w:rPr>
          <w:b/>
          <w:color w:val="000000"/>
        </w:rPr>
        <w:t>7 – 2018</w:t>
      </w:r>
    </w:p>
    <w:p w:rsidR="00C66C0A" w:rsidRDefault="00C66C0A" w:rsidP="00734F05">
      <w:pPr>
        <w:jc w:val="center"/>
        <w:rPr>
          <w:b/>
          <w:color w:val="000000"/>
        </w:rPr>
      </w:pPr>
    </w:p>
    <w:tbl>
      <w:tblPr>
        <w:tblW w:w="1528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2027"/>
        <w:gridCol w:w="2403"/>
        <w:gridCol w:w="2224"/>
        <w:gridCol w:w="44"/>
        <w:gridCol w:w="4202"/>
        <w:gridCol w:w="476"/>
        <w:gridCol w:w="517"/>
        <w:gridCol w:w="475"/>
        <w:gridCol w:w="709"/>
        <w:gridCol w:w="709"/>
        <w:gridCol w:w="521"/>
        <w:gridCol w:w="425"/>
        <w:gridCol w:w="46"/>
      </w:tblGrid>
      <w:tr w:rsidR="0086543D" w:rsidRPr="00392E08" w:rsidTr="000E61A4">
        <w:trPr>
          <w:jc w:val="center"/>
        </w:trPr>
        <w:tc>
          <w:tcPr>
            <w:tcW w:w="511" w:type="dxa"/>
            <w:vMerge w:val="restart"/>
            <w:shd w:val="clear" w:color="auto" w:fill="auto"/>
            <w:vAlign w:val="center"/>
          </w:tcPr>
          <w:p w:rsidR="0086543D" w:rsidRPr="00392E08" w:rsidRDefault="0086543D" w:rsidP="007C0256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Nr.</w:t>
            </w:r>
          </w:p>
          <w:p w:rsidR="0086543D" w:rsidRPr="00392E08" w:rsidRDefault="0086543D" w:rsidP="007C0256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crt.</w:t>
            </w:r>
          </w:p>
        </w:tc>
        <w:tc>
          <w:tcPr>
            <w:tcW w:w="6654" w:type="dxa"/>
            <w:gridSpan w:val="3"/>
            <w:shd w:val="clear" w:color="auto" w:fill="auto"/>
            <w:vAlign w:val="center"/>
          </w:tcPr>
          <w:p w:rsidR="000E3E93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Unitatea de rezultate ale</w:t>
            </w:r>
            <w:r w:rsidR="000E3E93">
              <w:rPr>
                <w:b/>
                <w:color w:val="000000"/>
              </w:rPr>
              <w:t xml:space="preserve"> </w:t>
            </w:r>
            <w:r w:rsidRPr="00392E08">
              <w:rPr>
                <w:b/>
                <w:color w:val="000000"/>
              </w:rPr>
              <w:t>înv</w:t>
            </w:r>
            <w:r>
              <w:rPr>
                <w:b/>
                <w:color w:val="000000"/>
              </w:rPr>
              <w:t>ățării /</w:t>
            </w:r>
          </w:p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Rezultate ale învățării</w:t>
            </w:r>
          </w:p>
        </w:tc>
        <w:tc>
          <w:tcPr>
            <w:tcW w:w="4246" w:type="dxa"/>
            <w:gridSpan w:val="2"/>
            <w:vMerge w:val="restart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Conținuturile învățării</w:t>
            </w:r>
          </w:p>
        </w:tc>
        <w:tc>
          <w:tcPr>
            <w:tcW w:w="1468" w:type="dxa"/>
            <w:gridSpan w:val="3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Nr. ore</w:t>
            </w:r>
          </w:p>
        </w:tc>
        <w:tc>
          <w:tcPr>
            <w:tcW w:w="1939" w:type="dxa"/>
            <w:gridSpan w:val="3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Săptămâna</w:t>
            </w:r>
          </w:p>
        </w:tc>
        <w:tc>
          <w:tcPr>
            <w:tcW w:w="471" w:type="dxa"/>
            <w:gridSpan w:val="2"/>
            <w:shd w:val="clear" w:color="auto" w:fill="auto"/>
            <w:vAlign w:val="center"/>
          </w:tcPr>
          <w:p w:rsidR="0086543D" w:rsidRPr="00392E08" w:rsidRDefault="0086543D" w:rsidP="00EE02A5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Obs</w:t>
            </w:r>
            <w:r>
              <w:rPr>
                <w:b/>
                <w:color w:val="000000"/>
              </w:rPr>
              <w:t>.</w:t>
            </w:r>
          </w:p>
        </w:tc>
      </w:tr>
      <w:tr w:rsidR="006A0A4E" w:rsidRPr="00392E08" w:rsidTr="000E61A4">
        <w:trPr>
          <w:gridAfter w:val="1"/>
          <w:wAfter w:w="46" w:type="dxa"/>
          <w:jc w:val="center"/>
        </w:trPr>
        <w:tc>
          <w:tcPr>
            <w:tcW w:w="511" w:type="dxa"/>
            <w:vMerge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2027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Cunoștințe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Abilități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Atitudini</w:t>
            </w:r>
          </w:p>
        </w:tc>
        <w:tc>
          <w:tcPr>
            <w:tcW w:w="4246" w:type="dxa"/>
            <w:gridSpan w:val="2"/>
            <w:vMerge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T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LT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IP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LT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IP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6A0A4E" w:rsidRPr="00392E08" w:rsidTr="000E61A4">
        <w:trPr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EF43B1" w:rsidRPr="00392E08" w:rsidRDefault="00392E08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EA6C35" w:rsidRPr="00392E08" w:rsidRDefault="00392E08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EA6C35" w:rsidRPr="00392E08" w:rsidRDefault="00392E08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EF43B1" w:rsidRPr="00392E08" w:rsidRDefault="00392E08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4246" w:type="dxa"/>
            <w:gridSpan w:val="2"/>
            <w:shd w:val="clear" w:color="auto" w:fill="auto"/>
            <w:vAlign w:val="center"/>
          </w:tcPr>
          <w:p w:rsidR="00EF43B1" w:rsidRPr="00392E08" w:rsidRDefault="00392E08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(9)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(10)</w:t>
            </w:r>
          </w:p>
        </w:tc>
        <w:tc>
          <w:tcPr>
            <w:tcW w:w="471" w:type="dxa"/>
            <w:gridSpan w:val="2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(11)</w:t>
            </w:r>
          </w:p>
        </w:tc>
      </w:tr>
      <w:tr w:rsidR="00D34CDD" w:rsidRPr="00392E08" w:rsidTr="000E61A4">
        <w:trPr>
          <w:jc w:val="center"/>
        </w:trPr>
        <w:tc>
          <w:tcPr>
            <w:tcW w:w="511" w:type="dxa"/>
            <w:shd w:val="clear" w:color="auto" w:fill="auto"/>
          </w:tcPr>
          <w:p w:rsidR="009E1DC5" w:rsidRPr="005554BE" w:rsidRDefault="009E1DC5" w:rsidP="00532665">
            <w:pPr>
              <w:widowControl w:val="0"/>
              <w:jc w:val="center"/>
              <w:rPr>
                <w:b/>
              </w:rPr>
            </w:pPr>
            <w:r w:rsidRPr="005554BE">
              <w:rPr>
                <w:b/>
              </w:rPr>
              <w:t>1</w:t>
            </w:r>
          </w:p>
        </w:tc>
        <w:tc>
          <w:tcPr>
            <w:tcW w:w="2027" w:type="dxa"/>
            <w:shd w:val="clear" w:color="auto" w:fill="auto"/>
          </w:tcPr>
          <w:p w:rsidR="007E5869" w:rsidRDefault="007E5869" w:rsidP="007E586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7" w:line="259" w:lineRule="exac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Construcţii geometrice (linii paralele, perpendiculare, împărţirea segmentelor de dreaptă într-un raport dat, construcţia şi împărţirea unghiurilor, construcţia figurilor geometrice plane, racordări) utilizate la reprezentările convenţionale </w:t>
            </w:r>
            <w:r>
              <w:rPr>
                <w:sz w:val="22"/>
                <w:szCs w:val="22"/>
              </w:rPr>
              <w:lastRenderedPageBreak/>
              <w:t>pentru realizarea lucrărilor de construcţii, instalaţii şi lucrări publice</w:t>
            </w:r>
          </w:p>
          <w:p w:rsidR="007E5869" w:rsidRPr="00774EF0" w:rsidRDefault="007E5869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2403" w:type="dxa"/>
            <w:shd w:val="clear" w:color="auto" w:fill="auto"/>
          </w:tcPr>
          <w:p w:rsidR="007E5869" w:rsidRDefault="007E5869" w:rsidP="007E5869">
            <w:pPr>
              <w:shd w:val="clear" w:color="auto" w:fill="FFFFFF"/>
              <w:spacing w:before="7" w:line="259" w:lineRule="exact"/>
              <w:ind w:left="36"/>
            </w:pPr>
            <w:r>
              <w:rPr>
                <w:sz w:val="22"/>
                <w:szCs w:val="22"/>
              </w:rPr>
              <w:lastRenderedPageBreak/>
              <w:t>3.2.1. Utilizarea construcţiilor geometrice pentru reprezentările convenţionale în scopul realizării lucrărilor de construcţii, instalaţii şi lucrări publice</w:t>
            </w:r>
          </w:p>
          <w:p w:rsidR="007E5869" w:rsidRPr="007E5869" w:rsidRDefault="005A28DE" w:rsidP="007E5869">
            <w:pPr>
              <w:widowControl w:val="0"/>
              <w:shd w:val="clear" w:color="auto" w:fill="FFFFFF"/>
              <w:tabs>
                <w:tab w:val="left" w:pos="734"/>
                <w:tab w:val="left" w:leader="underscore" w:pos="3211"/>
              </w:tabs>
              <w:autoSpaceDE w:val="0"/>
              <w:autoSpaceDN w:val="0"/>
              <w:adjustRightInd w:val="0"/>
              <w:spacing w:line="259" w:lineRule="exact"/>
              <w:rPr>
                <w:sz w:val="22"/>
                <w:szCs w:val="22"/>
              </w:rPr>
            </w:pPr>
            <w:r w:rsidRPr="005A28DE">
              <w:rPr>
                <w:rStyle w:val="Bodytext912pt1"/>
                <w:b/>
                <w:sz w:val="22"/>
                <w:szCs w:val="22"/>
              </w:rPr>
              <w:t>3.2.11</w:t>
            </w:r>
            <w:r w:rsidR="007E5869">
              <w:rPr>
                <w:i/>
                <w:iCs/>
                <w:sz w:val="22"/>
                <w:szCs w:val="22"/>
              </w:rPr>
              <w:t xml:space="preserve"> </w:t>
            </w:r>
            <w:r w:rsidR="007E5869" w:rsidRPr="007E5869">
              <w:rPr>
                <w:iCs/>
                <w:sz w:val="22"/>
                <w:szCs w:val="22"/>
              </w:rPr>
              <w:t xml:space="preserve">Utilizarea corectă a vocabularului comun şi a celui de specialitate specific domeniului construcţii, instalaţii şi lucrări </w:t>
            </w:r>
            <w:r w:rsidR="007E5869" w:rsidRPr="007E5869">
              <w:rPr>
                <w:iCs/>
                <w:sz w:val="22"/>
                <w:szCs w:val="22"/>
                <w:u w:val="single"/>
              </w:rPr>
              <w:t>publice</w:t>
            </w:r>
            <w:r w:rsidR="007E5869" w:rsidRPr="007E5869">
              <w:rPr>
                <w:sz w:val="22"/>
                <w:szCs w:val="22"/>
              </w:rPr>
              <w:tab/>
            </w:r>
          </w:p>
          <w:p w:rsidR="005A28DE" w:rsidRP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2224" w:type="dxa"/>
            <w:shd w:val="clear" w:color="auto" w:fill="auto"/>
          </w:tcPr>
          <w:p w:rsidR="005A28DE" w:rsidRPr="00392E08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977DA">
              <w:rPr>
                <w:rStyle w:val="Bodytext9Bold"/>
                <w:color w:val="000000"/>
              </w:rPr>
              <w:t>.3.1.</w:t>
            </w:r>
            <w:r w:rsidR="009E1DC5" w:rsidRPr="007977DA">
              <w:rPr>
                <w:color w:val="000000"/>
              </w:rPr>
              <w:t xml:space="preserve"> </w:t>
            </w:r>
          </w:p>
          <w:p w:rsidR="007E5869" w:rsidRDefault="007E5869" w:rsidP="007E5869">
            <w:pPr>
              <w:shd w:val="clear" w:color="auto" w:fill="FFFFFF"/>
              <w:spacing w:line="266" w:lineRule="exact"/>
              <w:ind w:left="22"/>
            </w:pPr>
            <w:r w:rsidRPr="007E5869">
              <w:rPr>
                <w:iCs/>
                <w:sz w:val="22"/>
                <w:szCs w:val="22"/>
              </w:rPr>
              <w:t>Asumarea responsabilităţii pentru realizarea sarcinilor de lucru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9E1DC5" w:rsidRPr="00392E08" w:rsidRDefault="009E1DC5" w:rsidP="00C13E0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4246" w:type="dxa"/>
            <w:gridSpan w:val="2"/>
            <w:shd w:val="clear" w:color="auto" w:fill="auto"/>
          </w:tcPr>
          <w:p w:rsidR="005A28DE" w:rsidRDefault="005A28DE" w:rsidP="009B0118">
            <w:pPr>
              <w:ind w:left="249" w:right="273" w:hanging="130"/>
            </w:pPr>
            <w:r>
              <w:lastRenderedPageBreak/>
              <w:t xml:space="preserve">Constructii geometrice: </w:t>
            </w:r>
          </w:p>
          <w:p w:rsidR="005A28DE" w:rsidRDefault="005A28DE" w:rsidP="009B0118">
            <w:pPr>
              <w:ind w:left="249" w:right="1949" w:hanging="130"/>
            </w:pPr>
            <w:r>
              <w:t>-linii paralele</w:t>
            </w:r>
          </w:p>
          <w:p w:rsidR="005A28DE" w:rsidRDefault="005A28DE" w:rsidP="009B0118">
            <w:pPr>
              <w:spacing w:line="259" w:lineRule="auto"/>
              <w:ind w:left="114" w:right="139"/>
            </w:pPr>
            <w:r>
              <w:t>-linii perpendiculare</w:t>
            </w:r>
          </w:p>
          <w:p w:rsidR="005A28DE" w:rsidRDefault="005A28DE" w:rsidP="009B0118">
            <w:pPr>
              <w:spacing w:line="246" w:lineRule="auto"/>
              <w:ind w:left="114" w:right="139"/>
            </w:pPr>
            <w:r>
              <w:rPr>
                <w:noProof/>
                <w:lang w:val="en-US" w:eastAsia="en-US"/>
              </w:rPr>
              <w:t>-</w:t>
            </w:r>
            <w:r w:rsidR="009B0118">
              <w:rPr>
                <w:noProof/>
                <w:lang w:val="en-US" w:eastAsia="en-US"/>
              </w:rPr>
              <w:t>împărțirea</w:t>
            </w:r>
            <w:r>
              <w:t xml:space="preserve"> segmentelor de dreaptä într-un report dat</w:t>
            </w:r>
          </w:p>
          <w:p w:rsidR="008046EE" w:rsidRDefault="005A28DE" w:rsidP="009B0118">
            <w:pPr>
              <w:spacing w:line="217" w:lineRule="auto"/>
              <w:ind w:left="114" w:right="139"/>
            </w:pPr>
            <w:r>
              <w:t>-constructia împärtirea unghiurilor</w:t>
            </w:r>
          </w:p>
          <w:p w:rsidR="008046EE" w:rsidRDefault="005A28DE" w:rsidP="009B0118">
            <w:pPr>
              <w:spacing w:line="217" w:lineRule="auto"/>
              <w:ind w:left="114" w:right="139"/>
            </w:pPr>
            <w:r>
              <w:t xml:space="preserve"> - constructia figurilor geometrice plane</w:t>
            </w:r>
          </w:p>
          <w:p w:rsidR="005A28DE" w:rsidRDefault="005A28DE" w:rsidP="009B0118">
            <w:pPr>
              <w:spacing w:line="217" w:lineRule="auto"/>
              <w:ind w:left="114" w:right="139"/>
            </w:pPr>
            <w:r>
              <w:t xml:space="preserve"> - racordäri</w:t>
            </w:r>
          </w:p>
          <w:p w:rsidR="009E1DC5" w:rsidRPr="008C26B3" w:rsidRDefault="005A28DE" w:rsidP="009B0118">
            <w:pPr>
              <w:widowControl w:val="0"/>
            </w:pPr>
            <w:r>
              <w:t>(utilizate la reprezentäri conventionale pentru realizarea lucrärilor de constructii, instalatii lucräri ublice</w:t>
            </w:r>
          </w:p>
        </w:tc>
        <w:tc>
          <w:tcPr>
            <w:tcW w:w="476" w:type="dxa"/>
            <w:shd w:val="clear" w:color="auto" w:fill="auto"/>
          </w:tcPr>
          <w:p w:rsidR="009E1DC5" w:rsidRPr="00FC2B69" w:rsidRDefault="00963EF4" w:rsidP="00F76F2B">
            <w:pPr>
              <w:widowControl w:val="0"/>
            </w:pPr>
            <w:r>
              <w:t>3</w:t>
            </w:r>
          </w:p>
        </w:tc>
        <w:tc>
          <w:tcPr>
            <w:tcW w:w="517" w:type="dxa"/>
            <w:shd w:val="clear" w:color="auto" w:fill="auto"/>
          </w:tcPr>
          <w:p w:rsidR="009E1DC5" w:rsidRPr="00FC2B69" w:rsidRDefault="00963EF4" w:rsidP="00F76F2B">
            <w:pPr>
              <w:widowControl w:val="0"/>
            </w:pPr>
            <w:r>
              <w:t>9</w:t>
            </w:r>
          </w:p>
        </w:tc>
        <w:tc>
          <w:tcPr>
            <w:tcW w:w="475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E1DC5" w:rsidRDefault="002D0C8E" w:rsidP="00F76F2B">
            <w:pPr>
              <w:widowControl w:val="0"/>
            </w:pPr>
            <w:r>
              <w:t>S1</w:t>
            </w:r>
          </w:p>
          <w:p w:rsidR="00E240E4" w:rsidRDefault="00E240E4" w:rsidP="00E240E4">
            <w:pPr>
              <w:widowControl w:val="0"/>
            </w:pPr>
            <w:r>
              <w:t>S2</w:t>
            </w:r>
          </w:p>
          <w:p w:rsidR="00E240E4" w:rsidRPr="00FC2B69" w:rsidRDefault="00E240E4" w:rsidP="00E240E4">
            <w:pPr>
              <w:widowControl w:val="0"/>
            </w:pPr>
            <w:r>
              <w:t>S3</w:t>
            </w:r>
          </w:p>
        </w:tc>
        <w:tc>
          <w:tcPr>
            <w:tcW w:w="709" w:type="dxa"/>
            <w:shd w:val="clear" w:color="auto" w:fill="auto"/>
          </w:tcPr>
          <w:p w:rsidR="00E240E4" w:rsidRDefault="00E240E4" w:rsidP="00F76F2B">
            <w:pPr>
              <w:widowControl w:val="0"/>
            </w:pPr>
            <w:r>
              <w:t>S1</w:t>
            </w:r>
          </w:p>
          <w:p w:rsidR="009E1DC5" w:rsidRDefault="002D0C8E" w:rsidP="00F76F2B">
            <w:pPr>
              <w:widowControl w:val="0"/>
            </w:pPr>
            <w:r>
              <w:t>S2</w:t>
            </w:r>
          </w:p>
          <w:p w:rsidR="002D0C8E" w:rsidRPr="00FC2B69" w:rsidRDefault="002D0C8E" w:rsidP="00F76F2B">
            <w:pPr>
              <w:widowControl w:val="0"/>
            </w:pPr>
            <w:r>
              <w:t>S3</w:t>
            </w:r>
          </w:p>
        </w:tc>
        <w:tc>
          <w:tcPr>
            <w:tcW w:w="521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D34CDD" w:rsidRPr="00392E08" w:rsidTr="000E61A4">
        <w:trPr>
          <w:jc w:val="center"/>
        </w:trPr>
        <w:tc>
          <w:tcPr>
            <w:tcW w:w="511" w:type="dxa"/>
            <w:shd w:val="clear" w:color="auto" w:fill="auto"/>
          </w:tcPr>
          <w:p w:rsidR="009E1DC5" w:rsidRPr="005554BE" w:rsidRDefault="009E1DC5" w:rsidP="00532665">
            <w:pPr>
              <w:widowControl w:val="0"/>
              <w:jc w:val="center"/>
              <w:rPr>
                <w:b/>
                <w:color w:val="000000"/>
              </w:rPr>
            </w:pPr>
            <w:r w:rsidRPr="005554BE">
              <w:rPr>
                <w:b/>
              </w:rPr>
              <w:lastRenderedPageBreak/>
              <w:t>2</w:t>
            </w:r>
          </w:p>
        </w:tc>
        <w:tc>
          <w:tcPr>
            <w:tcW w:w="2027" w:type="dxa"/>
            <w:shd w:val="clear" w:color="auto" w:fill="auto"/>
          </w:tcPr>
          <w:p w:rsidR="007E5869" w:rsidRDefault="005A28DE" w:rsidP="007E5869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66" w:line="259" w:lineRule="exact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 xml:space="preserve">.1.2. </w:t>
            </w:r>
            <w:r w:rsidR="007E5869">
              <w:rPr>
                <w:sz w:val="22"/>
                <w:szCs w:val="22"/>
              </w:rPr>
              <w:t>Standarde utilizate pentru reprezentările convenţionale în scopul realizării lucrărilor specifice de construcţii, instalaţii şi lucrări publice</w:t>
            </w:r>
          </w:p>
          <w:p w:rsidR="009E1DC5" w:rsidRPr="00774EF0" w:rsidRDefault="009E1DC5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2403" w:type="dxa"/>
            <w:shd w:val="clear" w:color="auto" w:fill="auto"/>
          </w:tcPr>
          <w:p w:rsidR="007E5869" w:rsidRDefault="005A28DE" w:rsidP="007E5869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117" w:line="259" w:lineRule="exact"/>
              <w:rPr>
                <w:b/>
                <w:bCs/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 xml:space="preserve">.2.2. </w:t>
            </w:r>
            <w:r w:rsidR="007E5869">
              <w:rPr>
                <w:sz w:val="22"/>
                <w:szCs w:val="22"/>
              </w:rPr>
              <w:t>Identificarea şi corelarea standardelor specifice utilizate pentru reprezentările convenţionale cu tipurile de lucrări de construcţii, instalaţii şi lucrări publice</w:t>
            </w: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9E1DC5" w:rsidRPr="00774EF0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.2.</w:t>
            </w:r>
            <w:r>
              <w:rPr>
                <w:rStyle w:val="Bodytext9Bold"/>
                <w:color w:val="000000"/>
              </w:rPr>
              <w:t>11</w:t>
            </w:r>
            <w:r w:rsidR="009E1DC5" w:rsidRPr="00774EF0">
              <w:rPr>
                <w:rStyle w:val="Bodytext9Bold"/>
                <w:color w:val="000000"/>
              </w:rPr>
              <w:t>.</w:t>
            </w:r>
            <w:r w:rsidR="009E1DC5" w:rsidRPr="00774EF0">
              <w:rPr>
                <w:rStyle w:val="Bodytext912pt1"/>
                <w:color w:val="000000"/>
                <w:sz w:val="22"/>
                <w:szCs w:val="22"/>
              </w:rPr>
              <w:t>;</w:t>
            </w:r>
            <w:r w:rsidR="007E5869" w:rsidRPr="007E5869">
              <w:rPr>
                <w:iCs/>
              </w:rPr>
              <w:t xml:space="preserve">Utilizarea corectă a vocabularului comun şi a celui de specialitate specific domeniului construcţii, instalaţii şi lucrări </w:t>
            </w:r>
            <w:r w:rsidR="007E5869" w:rsidRPr="007E5869">
              <w:rPr>
                <w:iCs/>
                <w:u w:val="single"/>
              </w:rPr>
              <w:t>publice</w:t>
            </w:r>
          </w:p>
        </w:tc>
        <w:tc>
          <w:tcPr>
            <w:tcW w:w="2224" w:type="dxa"/>
            <w:shd w:val="clear" w:color="auto" w:fill="auto"/>
          </w:tcPr>
          <w:p w:rsidR="009B0118" w:rsidRPr="00392E08" w:rsidRDefault="009B0118" w:rsidP="009B011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.3.1.</w:t>
            </w:r>
            <w:r w:rsidRPr="007977DA">
              <w:rPr>
                <w:color w:val="000000"/>
              </w:rPr>
              <w:t xml:space="preserve"> </w:t>
            </w:r>
            <w:r w:rsidR="007E5869" w:rsidRPr="007E5869">
              <w:rPr>
                <w:iCs/>
              </w:rPr>
              <w:t>Asumarea responsabilităţii pentru realizarea sarcinilor de lucru</w:t>
            </w:r>
          </w:p>
          <w:p w:rsidR="009E1DC5" w:rsidRDefault="009E1DC5" w:rsidP="00F76F2B">
            <w:pPr>
              <w:pStyle w:val="Bodytext90"/>
              <w:spacing w:before="0" w:line="240" w:lineRule="auto"/>
              <w:ind w:firstLine="0"/>
              <w:jc w:val="left"/>
            </w:pPr>
          </w:p>
        </w:tc>
        <w:tc>
          <w:tcPr>
            <w:tcW w:w="4246" w:type="dxa"/>
            <w:gridSpan w:val="2"/>
            <w:shd w:val="clear" w:color="auto" w:fill="auto"/>
          </w:tcPr>
          <w:p w:rsidR="009E1DC5" w:rsidRDefault="008046EE" w:rsidP="008046EE">
            <w:pPr>
              <w:pStyle w:val="Bodytext90"/>
              <w:shd w:val="clear" w:color="auto" w:fill="auto"/>
              <w:tabs>
                <w:tab w:val="left" w:pos="583"/>
              </w:tabs>
              <w:spacing w:before="0" w:line="240" w:lineRule="auto"/>
              <w:ind w:firstLine="0"/>
              <w:jc w:val="left"/>
            </w:pPr>
            <w:r>
              <w:t>Standarde utilizate pentru reprezentärile conventionale în scopul realizärii lucrärilor s ecifice de construc ii i lucräri ublice</w:t>
            </w:r>
          </w:p>
        </w:tc>
        <w:tc>
          <w:tcPr>
            <w:tcW w:w="476" w:type="dxa"/>
            <w:shd w:val="clear" w:color="auto" w:fill="auto"/>
          </w:tcPr>
          <w:p w:rsidR="009E1DC5" w:rsidRPr="00FC2B69" w:rsidRDefault="00940C2F" w:rsidP="00F76F2B">
            <w:pPr>
              <w:widowControl w:val="0"/>
            </w:pPr>
            <w:r>
              <w:t>1</w:t>
            </w:r>
          </w:p>
        </w:tc>
        <w:tc>
          <w:tcPr>
            <w:tcW w:w="517" w:type="dxa"/>
            <w:shd w:val="clear" w:color="auto" w:fill="auto"/>
          </w:tcPr>
          <w:p w:rsidR="009E1DC5" w:rsidRPr="00FC2B69" w:rsidRDefault="00963EF4" w:rsidP="00F76F2B">
            <w:pPr>
              <w:widowControl w:val="0"/>
            </w:pPr>
            <w:r>
              <w:t>3</w:t>
            </w:r>
          </w:p>
        </w:tc>
        <w:tc>
          <w:tcPr>
            <w:tcW w:w="475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4D113A">
            <w:pPr>
              <w:widowControl w:val="0"/>
            </w:pPr>
            <w:r>
              <w:t>S</w:t>
            </w:r>
            <w:r w:rsidR="004D113A">
              <w:t>5</w:t>
            </w:r>
          </w:p>
        </w:tc>
        <w:tc>
          <w:tcPr>
            <w:tcW w:w="709" w:type="dxa"/>
            <w:shd w:val="clear" w:color="auto" w:fill="auto"/>
          </w:tcPr>
          <w:p w:rsidR="009E1DC5" w:rsidRDefault="002D0C8E" w:rsidP="00F76F2B">
            <w:pPr>
              <w:widowControl w:val="0"/>
            </w:pPr>
            <w:r>
              <w:t>S</w:t>
            </w:r>
            <w:r w:rsidR="004D113A">
              <w:t>5</w:t>
            </w:r>
          </w:p>
          <w:p w:rsidR="002D0C8E" w:rsidRPr="00FC2B69" w:rsidRDefault="002D0C8E" w:rsidP="00F76F2B">
            <w:pPr>
              <w:widowControl w:val="0"/>
            </w:pPr>
          </w:p>
        </w:tc>
        <w:tc>
          <w:tcPr>
            <w:tcW w:w="521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D34CDD" w:rsidRPr="00392E08" w:rsidTr="000E61A4">
        <w:trPr>
          <w:jc w:val="center"/>
        </w:trPr>
        <w:tc>
          <w:tcPr>
            <w:tcW w:w="511" w:type="dxa"/>
            <w:shd w:val="clear" w:color="auto" w:fill="auto"/>
          </w:tcPr>
          <w:p w:rsidR="009E1DC5" w:rsidRPr="005554BE" w:rsidRDefault="009E1DC5" w:rsidP="00532665">
            <w:pPr>
              <w:widowControl w:val="0"/>
              <w:jc w:val="center"/>
              <w:rPr>
                <w:b/>
              </w:rPr>
            </w:pPr>
            <w:r w:rsidRPr="005554BE">
              <w:rPr>
                <w:b/>
              </w:rPr>
              <w:t>3</w:t>
            </w:r>
          </w:p>
        </w:tc>
        <w:tc>
          <w:tcPr>
            <w:tcW w:w="2027" w:type="dxa"/>
            <w:shd w:val="clear" w:color="auto" w:fill="auto"/>
          </w:tcPr>
          <w:p w:rsidR="00572763" w:rsidRDefault="005A28DE" w:rsidP="00572763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line="259" w:lineRule="exact"/>
              <w:rPr>
                <w:b/>
                <w:bCs/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.1.3</w:t>
            </w:r>
            <w:r w:rsidR="00572763">
              <w:rPr>
                <w:sz w:val="22"/>
                <w:szCs w:val="22"/>
              </w:rPr>
              <w:t xml:space="preserve"> Tipuri de formate standardizate specifice realizării reprezentărilor convenţionale în domeniul construcţii, instalaţii şi lucrări publice</w:t>
            </w:r>
          </w:p>
          <w:p w:rsidR="009E1DC5" w:rsidRPr="00774EF0" w:rsidRDefault="009E1DC5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</w:tc>
        <w:tc>
          <w:tcPr>
            <w:tcW w:w="2403" w:type="dxa"/>
            <w:shd w:val="clear" w:color="auto" w:fill="auto"/>
          </w:tcPr>
          <w:p w:rsidR="00982FD1" w:rsidRDefault="005A28DE" w:rsidP="00982FD1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line="266" w:lineRule="exact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lastRenderedPageBreak/>
              <w:t>3.2.3</w:t>
            </w:r>
            <w:r w:rsidR="00BA1DFA" w:rsidRPr="00BA1DFA">
              <w:rPr>
                <w:rStyle w:val="Bodytext9Bold"/>
                <w:color w:val="000000"/>
              </w:rPr>
              <w:t xml:space="preserve">. </w:t>
            </w:r>
            <w:r w:rsidR="00982FD1">
              <w:rPr>
                <w:sz w:val="22"/>
                <w:szCs w:val="22"/>
              </w:rPr>
              <w:t>Selectarea formatelor de desen adecvate tipurilor de desene tehnice pe baza unui tabel cuprinzând simbolurile formatelelor standardizate şi dimensiunile acestora</w:t>
            </w:r>
          </w:p>
          <w:p w:rsidR="009E1DC5" w:rsidRDefault="009E1DC5" w:rsidP="005A28DE">
            <w:pPr>
              <w:pStyle w:val="Bodytext90"/>
              <w:shd w:val="clear" w:color="auto" w:fill="auto"/>
              <w:spacing w:before="0" w:line="240" w:lineRule="exact"/>
              <w:ind w:firstLine="0"/>
              <w:jc w:val="left"/>
              <w:rPr>
                <w:rStyle w:val="Bodytext912pt1"/>
              </w:rPr>
            </w:pPr>
          </w:p>
          <w:p w:rsidR="005A28DE" w:rsidRPr="00BA1DFA" w:rsidRDefault="005A28DE" w:rsidP="005A28DE">
            <w:pPr>
              <w:pStyle w:val="Bodytext90"/>
              <w:shd w:val="clear" w:color="auto" w:fill="auto"/>
              <w:spacing w:before="0" w:line="240" w:lineRule="exact"/>
              <w:ind w:firstLine="0"/>
              <w:jc w:val="left"/>
              <w:rPr>
                <w:rStyle w:val="Bodytext9Bold"/>
                <w:color w:val="000000"/>
              </w:rPr>
            </w:pPr>
            <w:r>
              <w:rPr>
                <w:rStyle w:val="Bodytext9Bold"/>
                <w:color w:val="000000"/>
              </w:rPr>
              <w:lastRenderedPageBreak/>
              <w:t>3</w:t>
            </w:r>
            <w:r w:rsidRPr="00774EF0">
              <w:rPr>
                <w:rStyle w:val="Bodytext9Bold"/>
                <w:color w:val="000000"/>
              </w:rPr>
              <w:t>.2.</w:t>
            </w:r>
            <w:r>
              <w:rPr>
                <w:rStyle w:val="Bodytext9Bold"/>
                <w:color w:val="000000"/>
              </w:rPr>
              <w:t>11</w:t>
            </w:r>
            <w:r w:rsidRPr="00774EF0">
              <w:rPr>
                <w:rStyle w:val="Bodytext9Bold"/>
                <w:color w:val="000000"/>
              </w:rPr>
              <w:t>.</w:t>
            </w:r>
            <w:r w:rsidR="00572763" w:rsidRPr="007E5869">
              <w:rPr>
                <w:iCs/>
              </w:rPr>
              <w:t xml:space="preserve"> Utilizarea corectă a vocabularului comun şi a celui de specialitate specific domeniului construcţii, instalaţii şi lucrări </w:t>
            </w:r>
            <w:r w:rsidR="00572763" w:rsidRPr="007E5869">
              <w:rPr>
                <w:iCs/>
                <w:u w:val="single"/>
              </w:rPr>
              <w:t>publice</w:t>
            </w:r>
          </w:p>
        </w:tc>
        <w:tc>
          <w:tcPr>
            <w:tcW w:w="2224" w:type="dxa"/>
            <w:shd w:val="clear" w:color="auto" w:fill="auto"/>
          </w:tcPr>
          <w:p w:rsidR="009B0118" w:rsidRPr="00392E08" w:rsidRDefault="009B0118" w:rsidP="009B011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lastRenderedPageBreak/>
              <w:t>3</w:t>
            </w:r>
            <w:r w:rsidRPr="007977DA">
              <w:rPr>
                <w:rStyle w:val="Bodytext9Bold"/>
                <w:color w:val="000000"/>
              </w:rPr>
              <w:t>.3.1.</w:t>
            </w:r>
            <w:r w:rsidRPr="007977DA">
              <w:rPr>
                <w:color w:val="000000"/>
              </w:rPr>
              <w:t xml:space="preserve"> </w:t>
            </w:r>
            <w:r w:rsidR="007E5869" w:rsidRPr="007E5869">
              <w:rPr>
                <w:iCs/>
              </w:rPr>
              <w:t>Asumarea responsabilităţii pentru realizarea sarcinilor de lucru</w:t>
            </w:r>
          </w:p>
          <w:p w:rsidR="009E1DC5" w:rsidRDefault="009E1DC5" w:rsidP="00F76F2B">
            <w:pPr>
              <w:pStyle w:val="Bodytext90"/>
              <w:spacing w:before="0" w:line="240" w:lineRule="auto"/>
              <w:ind w:firstLine="0"/>
              <w:jc w:val="left"/>
            </w:pPr>
          </w:p>
        </w:tc>
        <w:tc>
          <w:tcPr>
            <w:tcW w:w="4246" w:type="dxa"/>
            <w:gridSpan w:val="2"/>
            <w:shd w:val="clear" w:color="auto" w:fill="auto"/>
          </w:tcPr>
          <w:p w:rsidR="009E1DC5" w:rsidRDefault="008046EE" w:rsidP="00F76F2B">
            <w:pPr>
              <w:pStyle w:val="Bodytext90"/>
              <w:tabs>
                <w:tab w:val="left" w:pos="583"/>
              </w:tabs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  <w:r>
              <w:t>Tipuri de formate standardizate: simboluri, dimensiuni specifice re reprezentärilor conventionale în construcții, instalații și lucräri publice</w:t>
            </w:r>
          </w:p>
        </w:tc>
        <w:tc>
          <w:tcPr>
            <w:tcW w:w="476" w:type="dxa"/>
            <w:shd w:val="clear" w:color="auto" w:fill="auto"/>
          </w:tcPr>
          <w:p w:rsidR="009E1DC5" w:rsidRPr="00FC2B69" w:rsidRDefault="00940C2F" w:rsidP="00F76F2B">
            <w:pPr>
              <w:widowControl w:val="0"/>
            </w:pPr>
            <w:r>
              <w:t>1</w:t>
            </w:r>
          </w:p>
        </w:tc>
        <w:tc>
          <w:tcPr>
            <w:tcW w:w="517" w:type="dxa"/>
            <w:shd w:val="clear" w:color="auto" w:fill="auto"/>
          </w:tcPr>
          <w:p w:rsidR="009E1DC5" w:rsidRPr="00FC2B69" w:rsidRDefault="00963EF4" w:rsidP="00F76F2B">
            <w:pPr>
              <w:widowControl w:val="0"/>
            </w:pPr>
            <w:r>
              <w:t>3</w:t>
            </w:r>
          </w:p>
        </w:tc>
        <w:tc>
          <w:tcPr>
            <w:tcW w:w="475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4D113A">
            <w:pPr>
              <w:widowControl w:val="0"/>
            </w:pPr>
            <w:r>
              <w:t>S</w:t>
            </w:r>
            <w:r w:rsidR="004D113A">
              <w:t>6</w:t>
            </w: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4D113A">
            <w:pPr>
              <w:widowControl w:val="0"/>
            </w:pPr>
            <w:r>
              <w:t>S</w:t>
            </w:r>
            <w:r w:rsidR="004D113A">
              <w:t>6</w:t>
            </w:r>
          </w:p>
        </w:tc>
        <w:tc>
          <w:tcPr>
            <w:tcW w:w="521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D34CDD" w:rsidRPr="00392E08" w:rsidTr="000E61A4">
        <w:trPr>
          <w:jc w:val="center"/>
        </w:trPr>
        <w:tc>
          <w:tcPr>
            <w:tcW w:w="511" w:type="dxa"/>
            <w:shd w:val="clear" w:color="auto" w:fill="auto"/>
          </w:tcPr>
          <w:p w:rsidR="009E1DC5" w:rsidRPr="005554BE" w:rsidRDefault="009E1DC5" w:rsidP="00532665">
            <w:pPr>
              <w:widowControl w:val="0"/>
              <w:jc w:val="center"/>
              <w:rPr>
                <w:b/>
              </w:rPr>
            </w:pPr>
            <w:r w:rsidRPr="005554BE">
              <w:rPr>
                <w:b/>
              </w:rPr>
              <w:lastRenderedPageBreak/>
              <w:t>4</w:t>
            </w:r>
          </w:p>
        </w:tc>
        <w:tc>
          <w:tcPr>
            <w:tcW w:w="2027" w:type="dxa"/>
            <w:shd w:val="clear" w:color="auto" w:fill="auto"/>
          </w:tcPr>
          <w:p w:rsidR="00572763" w:rsidRDefault="005A28DE" w:rsidP="00572763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66" w:line="259" w:lineRule="exact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.1.4.</w:t>
            </w:r>
            <w:r w:rsidR="00432974" w:rsidRPr="00774EF0">
              <w:rPr>
                <w:rStyle w:val="Bodytext9"/>
                <w:color w:val="000000"/>
              </w:rPr>
              <w:t xml:space="preserve"> </w:t>
            </w:r>
            <w:r w:rsidR="00572763">
              <w:rPr>
                <w:sz w:val="22"/>
                <w:szCs w:val="22"/>
              </w:rPr>
              <w:t>Chenarul şi indicatorul pentru reprezentările convenţionale în scopul realizării lucrărilor de construcţii, instalaţii şi lucrări publice</w:t>
            </w:r>
          </w:p>
          <w:p w:rsidR="009E1DC5" w:rsidRPr="00774EF0" w:rsidRDefault="009E1DC5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2403" w:type="dxa"/>
            <w:shd w:val="clear" w:color="auto" w:fill="auto"/>
          </w:tcPr>
          <w:p w:rsidR="00982FD1" w:rsidRDefault="005A28DE" w:rsidP="00982FD1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59" w:line="259" w:lineRule="exact"/>
              <w:rPr>
                <w:b/>
                <w:bCs/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.2.</w:t>
            </w:r>
            <w:r>
              <w:rPr>
                <w:rStyle w:val="Bodytext9Bold"/>
                <w:color w:val="000000"/>
              </w:rPr>
              <w:t>4</w:t>
            </w:r>
            <w:r w:rsidR="009E1DC5" w:rsidRPr="00774EF0">
              <w:rPr>
                <w:rStyle w:val="Bodytext9Bold"/>
                <w:color w:val="000000"/>
              </w:rPr>
              <w:t xml:space="preserve"> </w:t>
            </w:r>
            <w:r w:rsidR="00982FD1">
              <w:rPr>
                <w:sz w:val="22"/>
                <w:szCs w:val="22"/>
              </w:rPr>
              <w:t>Realizarea chenarului şi a indicatorului pentru reprezentările convenţionale în scopul realizării lucrărilor de construcţii, instalaţii şi lucrări publice</w:t>
            </w:r>
          </w:p>
          <w:p w:rsidR="005A28DE" w:rsidRDefault="005A28DE" w:rsidP="00F76F2B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b w:val="0"/>
                <w:color w:val="000000"/>
              </w:rPr>
            </w:pPr>
          </w:p>
          <w:p w:rsidR="009E1DC5" w:rsidRPr="009B0118" w:rsidRDefault="005A28DE" w:rsidP="00432974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Cs/>
                <w:color w:val="000000"/>
                <w:shd w:val="clear" w:color="auto" w:fill="FFFFFF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74EF0">
              <w:rPr>
                <w:rStyle w:val="Bodytext9Bold"/>
                <w:color w:val="000000"/>
              </w:rPr>
              <w:t>.2.</w:t>
            </w:r>
            <w:r>
              <w:rPr>
                <w:rStyle w:val="Bodytext9Bold"/>
                <w:color w:val="000000"/>
              </w:rPr>
              <w:t>11</w:t>
            </w:r>
            <w:r w:rsidRPr="00774EF0">
              <w:rPr>
                <w:rStyle w:val="Bodytext9Bold"/>
                <w:color w:val="000000"/>
              </w:rPr>
              <w:t>.</w:t>
            </w:r>
            <w:r w:rsidR="00572763" w:rsidRPr="007E5869">
              <w:rPr>
                <w:iCs/>
              </w:rPr>
              <w:t xml:space="preserve"> Utilizarea corectă a vocabularului comun şi a celui de specialitate specific domeniului construcţii, instalaţii şi lucrări </w:t>
            </w:r>
            <w:r w:rsidR="00572763" w:rsidRPr="007E5869">
              <w:rPr>
                <w:iCs/>
                <w:u w:val="single"/>
              </w:rPr>
              <w:t>publice</w:t>
            </w:r>
          </w:p>
        </w:tc>
        <w:tc>
          <w:tcPr>
            <w:tcW w:w="2224" w:type="dxa"/>
            <w:shd w:val="clear" w:color="auto" w:fill="auto"/>
          </w:tcPr>
          <w:p w:rsidR="009B0118" w:rsidRPr="00392E08" w:rsidRDefault="009B0118" w:rsidP="009B011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.3.1.</w:t>
            </w:r>
            <w:r w:rsidRPr="007977DA">
              <w:rPr>
                <w:color w:val="000000"/>
              </w:rPr>
              <w:t xml:space="preserve"> </w:t>
            </w:r>
            <w:r w:rsidR="007E5869" w:rsidRPr="007E5869">
              <w:rPr>
                <w:iCs/>
              </w:rPr>
              <w:t>Asumarea responsabilităţii pentru realizarea sarcinilor de lucru</w:t>
            </w:r>
          </w:p>
          <w:p w:rsidR="009E1DC5" w:rsidRDefault="009E1DC5" w:rsidP="00F76F2B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4246" w:type="dxa"/>
            <w:gridSpan w:val="2"/>
            <w:shd w:val="clear" w:color="auto" w:fill="auto"/>
          </w:tcPr>
          <w:p w:rsidR="009E1DC5" w:rsidRPr="00C13E0D" w:rsidRDefault="00C13E0D" w:rsidP="00F76F2B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</w:rPr>
            </w:pPr>
            <w:r w:rsidRPr="00C13E0D">
              <w:rPr>
                <w:rStyle w:val="Bodytext9Bold"/>
                <w:b w:val="0"/>
                <w:color w:val="000000"/>
              </w:rPr>
              <w:t>Chenarul și indicatorul</w:t>
            </w:r>
            <w:r>
              <w:rPr>
                <w:rStyle w:val="Bodytext9Bold"/>
                <w:b w:val="0"/>
                <w:color w:val="000000"/>
              </w:rPr>
              <w:t xml:space="preserve"> pentru reprezentările  convenționale în scopul realizării lucrărilor de construcții și lucrări publice</w:t>
            </w:r>
          </w:p>
        </w:tc>
        <w:tc>
          <w:tcPr>
            <w:tcW w:w="476" w:type="dxa"/>
            <w:shd w:val="clear" w:color="auto" w:fill="auto"/>
          </w:tcPr>
          <w:p w:rsidR="009E1DC5" w:rsidRPr="00FC2B69" w:rsidRDefault="00940C2F" w:rsidP="00F76F2B">
            <w:pPr>
              <w:widowControl w:val="0"/>
            </w:pPr>
            <w:r>
              <w:t>1</w:t>
            </w:r>
          </w:p>
        </w:tc>
        <w:tc>
          <w:tcPr>
            <w:tcW w:w="517" w:type="dxa"/>
            <w:shd w:val="clear" w:color="auto" w:fill="auto"/>
          </w:tcPr>
          <w:p w:rsidR="009E1DC5" w:rsidRPr="00FC2B69" w:rsidRDefault="00963EF4" w:rsidP="00F76F2B">
            <w:pPr>
              <w:widowControl w:val="0"/>
            </w:pPr>
            <w:r>
              <w:t>3</w:t>
            </w:r>
          </w:p>
        </w:tc>
        <w:tc>
          <w:tcPr>
            <w:tcW w:w="475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4D113A">
            <w:pPr>
              <w:widowControl w:val="0"/>
            </w:pPr>
            <w:r>
              <w:t>S</w:t>
            </w:r>
            <w:r w:rsidR="004D113A">
              <w:t>7</w:t>
            </w: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4D113A">
            <w:pPr>
              <w:widowControl w:val="0"/>
            </w:pPr>
            <w:r>
              <w:t>S</w:t>
            </w:r>
            <w:r w:rsidR="004D113A">
              <w:t>7</w:t>
            </w:r>
          </w:p>
        </w:tc>
        <w:tc>
          <w:tcPr>
            <w:tcW w:w="521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6A0A4E" w:rsidRPr="00392E08" w:rsidTr="000E61A4">
        <w:trPr>
          <w:jc w:val="center"/>
        </w:trPr>
        <w:tc>
          <w:tcPr>
            <w:tcW w:w="511" w:type="dxa"/>
            <w:shd w:val="clear" w:color="auto" w:fill="auto"/>
          </w:tcPr>
          <w:p w:rsidR="009E1DC5" w:rsidRPr="005554BE" w:rsidRDefault="009E1DC5" w:rsidP="00532665">
            <w:pPr>
              <w:widowControl w:val="0"/>
              <w:jc w:val="center"/>
              <w:rPr>
                <w:b/>
              </w:rPr>
            </w:pPr>
            <w:r w:rsidRPr="005554BE">
              <w:rPr>
                <w:b/>
              </w:rPr>
              <w:t>5</w:t>
            </w:r>
          </w:p>
        </w:tc>
        <w:tc>
          <w:tcPr>
            <w:tcW w:w="2027" w:type="dxa"/>
            <w:shd w:val="clear" w:color="auto" w:fill="auto"/>
          </w:tcPr>
          <w:p w:rsidR="009E1DC5" w:rsidRPr="00774EF0" w:rsidRDefault="005A28DE" w:rsidP="00C13E0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.1.</w:t>
            </w:r>
            <w:r>
              <w:rPr>
                <w:rStyle w:val="Bodytext9Bold"/>
                <w:color w:val="000000"/>
              </w:rPr>
              <w:t>6</w:t>
            </w:r>
            <w:r w:rsidR="009E1DC5" w:rsidRPr="00774EF0">
              <w:rPr>
                <w:rStyle w:val="Bodytext9Bold"/>
                <w:color w:val="000000"/>
              </w:rPr>
              <w:t xml:space="preserve">. </w:t>
            </w:r>
            <w:r w:rsidR="00572763">
              <w:t xml:space="preserve">Tipuri de linii utilizate pentru realizarea reprezentărilor convenţionale specifice domeniului construcţii, instalaţii şi lucrări </w:t>
            </w:r>
            <w:r w:rsidR="00572763">
              <w:rPr>
                <w:u w:val="single"/>
              </w:rPr>
              <w:t>publice</w:t>
            </w:r>
          </w:p>
        </w:tc>
        <w:tc>
          <w:tcPr>
            <w:tcW w:w="2403" w:type="dxa"/>
            <w:shd w:val="clear" w:color="auto" w:fill="auto"/>
          </w:tcPr>
          <w:p w:rsidR="00982FD1" w:rsidRDefault="005A28DE" w:rsidP="00982FD1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59" w:line="259" w:lineRule="exact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.2.</w:t>
            </w:r>
            <w:r w:rsidR="00C13E0D">
              <w:rPr>
                <w:rStyle w:val="Bodytext9Bold"/>
                <w:color w:val="000000"/>
              </w:rPr>
              <w:t>5</w:t>
            </w:r>
            <w:r w:rsidR="009E1DC5" w:rsidRPr="00774EF0">
              <w:rPr>
                <w:rStyle w:val="Bodytext9Bold"/>
                <w:color w:val="000000"/>
              </w:rPr>
              <w:t xml:space="preserve">. </w:t>
            </w:r>
            <w:r w:rsidR="00982FD1">
              <w:rPr>
                <w:sz w:val="22"/>
                <w:szCs w:val="22"/>
              </w:rPr>
              <w:t>Identificarea elementelor de construcţii, instalaţii şi lucrări publice din planuri, secţiuni şi vederi, pe baza tipurilor de linii cu care sunt reprezentate şi a semnelor convenţionale</w:t>
            </w:r>
          </w:p>
          <w:p w:rsidR="005A28DE" w:rsidRDefault="005A28DE" w:rsidP="00F76F2B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Pr="00774EF0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 xml:space="preserve">.2.11. </w:t>
            </w:r>
            <w:r w:rsidR="00572763" w:rsidRPr="007E5869">
              <w:rPr>
                <w:iCs/>
              </w:rPr>
              <w:t xml:space="preserve">Utilizarea corectă a vocabularului comun şi a celui de specialitate specific </w:t>
            </w:r>
            <w:r w:rsidR="00572763" w:rsidRPr="007E5869">
              <w:rPr>
                <w:iCs/>
              </w:rPr>
              <w:lastRenderedPageBreak/>
              <w:t xml:space="preserve">domeniului construcţii, instalaţii şi lucrări </w:t>
            </w:r>
            <w:r w:rsidR="00572763" w:rsidRPr="007E5869">
              <w:rPr>
                <w:iCs/>
                <w:u w:val="single"/>
              </w:rPr>
              <w:t>publice</w:t>
            </w:r>
          </w:p>
          <w:p w:rsidR="009E1DC5" w:rsidRPr="00774EF0" w:rsidRDefault="009E1DC5" w:rsidP="00432974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2224" w:type="dxa"/>
            <w:shd w:val="clear" w:color="auto" w:fill="auto"/>
          </w:tcPr>
          <w:p w:rsidR="009B0118" w:rsidRPr="00392E08" w:rsidRDefault="009B0118" w:rsidP="009B011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lastRenderedPageBreak/>
              <w:t>3</w:t>
            </w:r>
            <w:r w:rsidRPr="007977DA">
              <w:rPr>
                <w:rStyle w:val="Bodytext9Bold"/>
                <w:color w:val="000000"/>
              </w:rPr>
              <w:t>.3.1.</w:t>
            </w:r>
            <w:r w:rsidRPr="007977DA">
              <w:rPr>
                <w:color w:val="000000"/>
              </w:rPr>
              <w:t xml:space="preserve"> </w:t>
            </w:r>
            <w:r w:rsidR="007E5869" w:rsidRPr="007E5869">
              <w:rPr>
                <w:iCs/>
              </w:rPr>
              <w:t>Asumarea responsabilităţii pentru realizarea sarcinilor de lucru</w:t>
            </w:r>
          </w:p>
          <w:p w:rsidR="009B0118" w:rsidRPr="00392E08" w:rsidRDefault="009B0118" w:rsidP="009B011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.3.</w:t>
            </w:r>
            <w:r>
              <w:rPr>
                <w:rStyle w:val="Bodytext9Bold"/>
                <w:color w:val="000000"/>
              </w:rPr>
              <w:t>2</w:t>
            </w:r>
            <w:r w:rsidRPr="007977DA">
              <w:rPr>
                <w:rStyle w:val="Bodytext9Bold"/>
                <w:color w:val="000000"/>
              </w:rPr>
              <w:t>.</w:t>
            </w:r>
            <w:r w:rsidRPr="007977DA">
              <w:rPr>
                <w:color w:val="000000"/>
              </w:rPr>
              <w:t xml:space="preserve"> </w:t>
            </w:r>
          </w:p>
          <w:p w:rsidR="009E1DC5" w:rsidRDefault="009E1DC5" w:rsidP="00F76F2B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4246" w:type="dxa"/>
            <w:gridSpan w:val="2"/>
            <w:shd w:val="clear" w:color="auto" w:fill="auto"/>
          </w:tcPr>
          <w:p w:rsidR="009E1DC5" w:rsidRDefault="00C13E0D" w:rsidP="00C13E0D">
            <w:pPr>
              <w:pStyle w:val="Bodytext90"/>
              <w:shd w:val="clear" w:color="auto" w:fill="auto"/>
              <w:tabs>
                <w:tab w:val="left" w:pos="590"/>
              </w:tabs>
              <w:spacing w:before="0" w:line="240" w:lineRule="auto"/>
              <w:ind w:firstLine="0"/>
            </w:pPr>
            <w:r>
              <w:t>Tipuri de linii utilizate pentru realizarea reprezentärilor conventional</w:t>
            </w:r>
            <w:r w:rsidR="00940C2F">
              <w:t>e specifice domeniului construcț</w:t>
            </w:r>
            <w:r>
              <w:t xml:space="preserve">ii </w:t>
            </w:r>
            <w:r w:rsidR="00940C2F">
              <w:t>ș</w:t>
            </w:r>
            <w:r>
              <w:t xml:space="preserve">i lucräri </w:t>
            </w:r>
            <w:r w:rsidR="00940C2F">
              <w:t>p</w:t>
            </w:r>
            <w:r>
              <w:t>ublice</w:t>
            </w:r>
          </w:p>
        </w:tc>
        <w:tc>
          <w:tcPr>
            <w:tcW w:w="476" w:type="dxa"/>
            <w:shd w:val="clear" w:color="auto" w:fill="auto"/>
          </w:tcPr>
          <w:p w:rsidR="009E1DC5" w:rsidRPr="00FC2B69" w:rsidRDefault="00940C2F" w:rsidP="00F76F2B">
            <w:pPr>
              <w:widowControl w:val="0"/>
            </w:pPr>
            <w:r>
              <w:t>1</w:t>
            </w:r>
          </w:p>
        </w:tc>
        <w:tc>
          <w:tcPr>
            <w:tcW w:w="517" w:type="dxa"/>
            <w:shd w:val="clear" w:color="auto" w:fill="auto"/>
          </w:tcPr>
          <w:p w:rsidR="009E1DC5" w:rsidRPr="00FC2B69" w:rsidRDefault="00963EF4" w:rsidP="00F76F2B">
            <w:pPr>
              <w:widowControl w:val="0"/>
            </w:pPr>
            <w:r>
              <w:t>3</w:t>
            </w:r>
          </w:p>
        </w:tc>
        <w:tc>
          <w:tcPr>
            <w:tcW w:w="475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4D113A">
            <w:pPr>
              <w:widowControl w:val="0"/>
            </w:pPr>
            <w:r>
              <w:t>S</w:t>
            </w:r>
            <w:r w:rsidR="004D113A">
              <w:t>8</w:t>
            </w: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F76F2B">
            <w:pPr>
              <w:widowControl w:val="0"/>
            </w:pPr>
            <w:r>
              <w:t>S</w:t>
            </w:r>
            <w:r w:rsidR="004D113A">
              <w:t>8</w:t>
            </w:r>
            <w:r>
              <w:t>7</w:t>
            </w:r>
          </w:p>
        </w:tc>
        <w:tc>
          <w:tcPr>
            <w:tcW w:w="521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6A0A4E" w:rsidRPr="00392E08" w:rsidTr="000E61A4">
        <w:trPr>
          <w:jc w:val="center"/>
        </w:trPr>
        <w:tc>
          <w:tcPr>
            <w:tcW w:w="511" w:type="dxa"/>
            <w:shd w:val="clear" w:color="auto" w:fill="auto"/>
          </w:tcPr>
          <w:p w:rsidR="002E2D06" w:rsidRPr="005554BE" w:rsidRDefault="003F7E00" w:rsidP="00532665">
            <w:pPr>
              <w:widowControl w:val="0"/>
              <w:jc w:val="center"/>
              <w:rPr>
                <w:b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margin">
                        <wp:posOffset>2795270</wp:posOffset>
                      </wp:positionH>
                      <wp:positionV relativeFrom="paragraph">
                        <wp:posOffset>57785</wp:posOffset>
                      </wp:positionV>
                      <wp:extent cx="0" cy="5230495"/>
                      <wp:effectExtent l="13970" t="10160" r="5080" b="762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230495"/>
                              </a:xfrm>
                              <a:prstGeom prst="line">
                                <a:avLst/>
                              </a:prstGeom>
                              <a:noFill/>
                              <a:ln w="444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20.1pt,4.55pt" to="220.1pt,4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IU2EAIAACg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" o:allowincell="f" strokeweight=".35pt"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margin">
                        <wp:posOffset>4224020</wp:posOffset>
                      </wp:positionH>
                      <wp:positionV relativeFrom="paragraph">
                        <wp:posOffset>-8890</wp:posOffset>
                      </wp:positionV>
                      <wp:extent cx="0" cy="5230495"/>
                      <wp:effectExtent l="13970" t="10160" r="5080" b="762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230495"/>
                              </a:xfrm>
                              <a:prstGeom prst="line">
                                <a:avLst/>
                              </a:prstGeom>
                              <a:noFill/>
                              <a:ln w="444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32.6pt,-.7pt" to="332.6pt,4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" o:allowincell="f" strokeweight=".35pt">
                      <w10:wrap anchorx="margin"/>
                    </v:line>
                  </w:pict>
                </mc:Fallback>
              </mc:AlternateContent>
            </w:r>
            <w:r w:rsidR="002E2D06" w:rsidRPr="005554BE">
              <w:rPr>
                <w:b/>
              </w:rPr>
              <w:t>6</w:t>
            </w:r>
          </w:p>
        </w:tc>
        <w:tc>
          <w:tcPr>
            <w:tcW w:w="2027" w:type="dxa"/>
            <w:shd w:val="clear" w:color="auto" w:fill="auto"/>
          </w:tcPr>
          <w:p w:rsidR="00572763" w:rsidRDefault="00C13E0D" w:rsidP="00572763">
            <w:pPr>
              <w:widowControl w:val="0"/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spacing w:line="259" w:lineRule="exact"/>
              <w:ind w:left="22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2E2D06" w:rsidRPr="00774EF0">
              <w:rPr>
                <w:rStyle w:val="Bodytext9Bold"/>
                <w:color w:val="000000"/>
              </w:rPr>
              <w:t>.1.</w:t>
            </w:r>
            <w:r>
              <w:rPr>
                <w:rStyle w:val="Bodytext9Bold"/>
                <w:color w:val="000000"/>
              </w:rPr>
              <w:t>7</w:t>
            </w:r>
            <w:r w:rsidR="002E2D06" w:rsidRPr="00774EF0">
              <w:rPr>
                <w:rStyle w:val="Bodytext9Bold"/>
                <w:color w:val="000000"/>
              </w:rPr>
              <w:t xml:space="preserve">. </w:t>
            </w:r>
            <w:r w:rsidR="003F7E00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margin">
                        <wp:posOffset>-86995</wp:posOffset>
                      </wp:positionH>
                      <wp:positionV relativeFrom="paragraph">
                        <wp:posOffset>-13970</wp:posOffset>
                      </wp:positionV>
                      <wp:extent cx="0" cy="5234940"/>
                      <wp:effectExtent l="8255" t="5080" r="10795" b="8255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234940"/>
                              </a:xfrm>
                              <a:prstGeom prst="line">
                                <a:avLst/>
                              </a:prstGeom>
                              <a:noFill/>
                              <a:ln w="444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.85pt,-1.1pt" to="-6.85pt,4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EWaEQ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" o:allowincell="f" strokeweight=".35pt">
                      <w10:wrap anchorx="margin"/>
                    </v:line>
                  </w:pict>
                </mc:Fallback>
              </mc:AlternateContent>
            </w:r>
            <w:r w:rsidR="00572763">
              <w:rPr>
                <w:sz w:val="22"/>
                <w:szCs w:val="22"/>
              </w:rPr>
              <w:t>Elemente de cotare: Linia de cotă, linia ajutătoare, linia de indicaţie, cota</w:t>
            </w:r>
          </w:p>
          <w:p w:rsidR="002E2D06" w:rsidRDefault="002E2D06" w:rsidP="00C13E0D">
            <w:pPr>
              <w:pStyle w:val="Bodytext90"/>
              <w:keepNext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72763" w:rsidRDefault="00C13E0D" w:rsidP="00572763">
            <w:pPr>
              <w:widowControl w:val="0"/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spacing w:line="259" w:lineRule="exact"/>
              <w:ind w:left="22"/>
              <w:rPr>
                <w:b/>
                <w:bCs/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</w:t>
            </w:r>
            <w:r>
              <w:rPr>
                <w:rStyle w:val="Bodytext9Bold"/>
                <w:color w:val="000000"/>
              </w:rPr>
              <w:t>1</w:t>
            </w:r>
            <w:r w:rsidRPr="007977DA">
              <w:rPr>
                <w:rStyle w:val="Bodytext9Bold"/>
                <w:color w:val="000000"/>
              </w:rPr>
              <w:t>.</w:t>
            </w:r>
            <w:r>
              <w:rPr>
                <w:rStyle w:val="Bodytext9Bold"/>
                <w:color w:val="000000"/>
              </w:rPr>
              <w:t>8</w:t>
            </w:r>
            <w:r w:rsidRPr="007977DA">
              <w:rPr>
                <w:rStyle w:val="Bodytext9Bold"/>
                <w:color w:val="000000"/>
              </w:rPr>
              <w:t>.</w:t>
            </w:r>
            <w:r w:rsidRPr="007977DA">
              <w:rPr>
                <w:color w:val="000000"/>
              </w:rPr>
              <w:t xml:space="preserve"> </w:t>
            </w:r>
            <w:r w:rsidR="00572763">
              <w:rPr>
                <w:sz w:val="22"/>
                <w:szCs w:val="22"/>
              </w:rPr>
              <w:t>Regulile de cotare a diferitelor tipuri de reprezentări grafice</w:t>
            </w:r>
          </w:p>
          <w:p w:rsidR="00C13E0D" w:rsidRPr="00392E08" w:rsidRDefault="00C13E0D" w:rsidP="00C13E0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</w:p>
          <w:p w:rsidR="00C13E0D" w:rsidRPr="00774EF0" w:rsidRDefault="00C13E0D" w:rsidP="00C13E0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2403" w:type="dxa"/>
            <w:shd w:val="clear" w:color="auto" w:fill="auto"/>
          </w:tcPr>
          <w:p w:rsidR="00982FD1" w:rsidRDefault="00C13E0D" w:rsidP="00982FD1">
            <w:pPr>
              <w:widowControl w:val="0"/>
              <w:shd w:val="clear" w:color="auto" w:fill="FFFFFF"/>
              <w:tabs>
                <w:tab w:val="left" w:pos="626"/>
              </w:tabs>
              <w:autoSpaceDE w:val="0"/>
              <w:autoSpaceDN w:val="0"/>
              <w:adjustRightInd w:val="0"/>
              <w:spacing w:line="259" w:lineRule="exact"/>
              <w:ind w:left="36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="002E2D06"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6</w:t>
            </w:r>
            <w:r w:rsidR="002E2D06"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="002E2D06" w:rsidRPr="00774EF0">
              <w:rPr>
                <w:rStyle w:val="Bodytext912pt1"/>
                <w:color w:val="000000"/>
                <w:sz w:val="22"/>
                <w:szCs w:val="22"/>
              </w:rPr>
              <w:t xml:space="preserve"> </w:t>
            </w:r>
            <w:r w:rsidR="00982FD1">
              <w:rPr>
                <w:sz w:val="22"/>
                <w:szCs w:val="22"/>
              </w:rPr>
              <w:t>Identificarea elementelor cotării şi a modului de aplicare a regulilor de cotare din planuri, secţiuni şi vederi aferente lucrărilor de construcţii, instalaţii şi lucrări publice</w:t>
            </w:r>
          </w:p>
          <w:p w:rsidR="002E2D06" w:rsidRPr="00774EF0" w:rsidRDefault="002E2D06" w:rsidP="00485114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  <w:p w:rsidR="00C13E0D" w:rsidRDefault="00C13E0D" w:rsidP="001D65CD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="001D65CD" w:rsidRPr="001D65CD">
              <w:rPr>
                <w:rStyle w:val="Bodytext912pt1"/>
                <w:b/>
                <w:color w:val="000000"/>
                <w:sz w:val="22"/>
                <w:szCs w:val="22"/>
              </w:rPr>
              <w:t>.2.1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1</w:t>
            </w:r>
            <w:r w:rsidR="001D65CD"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. </w:t>
            </w:r>
            <w:r w:rsidR="00572763" w:rsidRPr="007E5869">
              <w:rPr>
                <w:iCs/>
              </w:rPr>
              <w:t xml:space="preserve">Utilizarea corectă a vocabularului comun şi a celui de specialitate specific domeniului construcţii, instalaţii şi lucrări </w:t>
            </w:r>
            <w:r w:rsidR="00572763" w:rsidRPr="007E5869">
              <w:rPr>
                <w:iCs/>
                <w:u w:val="single"/>
              </w:rPr>
              <w:t>publice</w:t>
            </w:r>
          </w:p>
          <w:p w:rsidR="002E2D06" w:rsidRPr="00774EF0" w:rsidRDefault="002E2D06" w:rsidP="00485114">
            <w:pPr>
              <w:pStyle w:val="Bodytext90"/>
              <w:shd w:val="clear" w:color="auto" w:fill="auto"/>
              <w:tabs>
                <w:tab w:val="left" w:pos="739"/>
              </w:tabs>
              <w:spacing w:before="0" w:line="240" w:lineRule="auto"/>
              <w:ind w:firstLine="0"/>
              <w:jc w:val="left"/>
            </w:pPr>
          </w:p>
        </w:tc>
        <w:tc>
          <w:tcPr>
            <w:tcW w:w="2224" w:type="dxa"/>
            <w:shd w:val="clear" w:color="auto" w:fill="auto"/>
          </w:tcPr>
          <w:p w:rsidR="00C13E0D" w:rsidRPr="00392E08" w:rsidRDefault="00C13E0D" w:rsidP="00C13E0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.3.1.</w:t>
            </w:r>
            <w:r w:rsidRPr="007977DA">
              <w:rPr>
                <w:color w:val="000000"/>
              </w:rPr>
              <w:t xml:space="preserve"> </w:t>
            </w:r>
            <w:r w:rsidR="007E5869" w:rsidRPr="007E5869">
              <w:rPr>
                <w:iCs/>
              </w:rPr>
              <w:t>Asumarea responsabilităţii pentru realizarea sarcinilor de lucru</w:t>
            </w:r>
          </w:p>
          <w:p w:rsidR="00C13E0D" w:rsidRPr="00392E08" w:rsidRDefault="00C13E0D" w:rsidP="00C13E0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.3.</w:t>
            </w:r>
            <w:r>
              <w:rPr>
                <w:rStyle w:val="Bodytext9Bold"/>
                <w:color w:val="000000"/>
              </w:rPr>
              <w:t>2</w:t>
            </w:r>
            <w:r w:rsidRPr="007977DA">
              <w:rPr>
                <w:rStyle w:val="Bodytext9Bold"/>
                <w:color w:val="000000"/>
              </w:rPr>
              <w:t>.</w:t>
            </w:r>
            <w:r w:rsidRPr="007977DA">
              <w:rPr>
                <w:color w:val="000000"/>
              </w:rPr>
              <w:t xml:space="preserve"> </w:t>
            </w:r>
          </w:p>
          <w:p w:rsidR="002E2D06" w:rsidRDefault="002E2D06" w:rsidP="00F76F2B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4246" w:type="dxa"/>
            <w:gridSpan w:val="2"/>
            <w:shd w:val="clear" w:color="auto" w:fill="auto"/>
            <w:vAlign w:val="bottom"/>
          </w:tcPr>
          <w:p w:rsidR="00C13E0D" w:rsidRDefault="00C13E0D" w:rsidP="009B0118">
            <w:pPr>
              <w:ind w:left="38" w:firstLine="5"/>
            </w:pPr>
            <w:r>
              <w:t>Cotarea în desenul de constructii si lucräri publice:</w:t>
            </w:r>
          </w:p>
          <w:p w:rsidR="0008416B" w:rsidRDefault="0008416B" w:rsidP="009B0118">
            <w:pPr>
              <w:ind w:left="40" w:right="331"/>
            </w:pPr>
            <w:r>
              <w:t>-</w:t>
            </w:r>
            <w:r w:rsidR="00C13E0D">
              <w:t xml:space="preserve">elemente de cotare: linia de cotä, linia ajutätoare, linia de indicatie, cota </w:t>
            </w:r>
          </w:p>
          <w:p w:rsidR="00C13E0D" w:rsidRDefault="00C13E0D" w:rsidP="009B0118">
            <w:pPr>
              <w:ind w:left="40" w:right="331"/>
            </w:pPr>
            <w:r>
              <w:t>- reguli de cotare; modul de aplicare</w:t>
            </w:r>
          </w:p>
          <w:p w:rsidR="002E2D06" w:rsidRDefault="0008416B" w:rsidP="009B0118">
            <w:pPr>
              <w:pStyle w:val="Bodytext90"/>
              <w:shd w:val="clear" w:color="auto" w:fill="auto"/>
              <w:tabs>
                <w:tab w:val="left" w:pos="572"/>
              </w:tabs>
              <w:spacing w:before="0" w:line="240" w:lineRule="auto"/>
              <w:ind w:firstLine="0"/>
            </w:pPr>
            <w:r>
              <w:t>-</w:t>
            </w:r>
            <w:r w:rsidR="00C13E0D">
              <w:t xml:space="preserve">cotarea desenelor specifice consüuctiilor si lucrärilor </w:t>
            </w:r>
            <w:r>
              <w:t>p</w:t>
            </w:r>
            <w:r w:rsidR="00C13E0D">
              <w:t>ublice</w:t>
            </w:r>
          </w:p>
        </w:tc>
        <w:tc>
          <w:tcPr>
            <w:tcW w:w="476" w:type="dxa"/>
            <w:shd w:val="clear" w:color="auto" w:fill="auto"/>
          </w:tcPr>
          <w:p w:rsidR="002E2D06" w:rsidRPr="00FC2B69" w:rsidRDefault="00963EF4" w:rsidP="00F76F2B">
            <w:pPr>
              <w:widowControl w:val="0"/>
            </w:pPr>
            <w:r>
              <w:t>3</w:t>
            </w:r>
          </w:p>
        </w:tc>
        <w:tc>
          <w:tcPr>
            <w:tcW w:w="517" w:type="dxa"/>
            <w:shd w:val="clear" w:color="auto" w:fill="auto"/>
          </w:tcPr>
          <w:p w:rsidR="002E2D06" w:rsidRPr="00FC2B69" w:rsidRDefault="00963EF4" w:rsidP="00963EF4">
            <w:pPr>
              <w:widowControl w:val="0"/>
            </w:pPr>
            <w:r>
              <w:t>9</w:t>
            </w:r>
          </w:p>
        </w:tc>
        <w:tc>
          <w:tcPr>
            <w:tcW w:w="475" w:type="dxa"/>
            <w:shd w:val="clear" w:color="auto" w:fill="auto"/>
          </w:tcPr>
          <w:p w:rsidR="002E2D06" w:rsidRPr="00392E08" w:rsidRDefault="002E2D06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2E2D06" w:rsidRDefault="00F563F0" w:rsidP="00F76F2B">
            <w:pPr>
              <w:widowControl w:val="0"/>
            </w:pPr>
            <w:r>
              <w:t>S</w:t>
            </w:r>
            <w:r w:rsidR="00A06907">
              <w:t>9</w:t>
            </w:r>
          </w:p>
          <w:p w:rsidR="00F563F0" w:rsidRDefault="00F563F0" w:rsidP="00F76F2B">
            <w:pPr>
              <w:widowControl w:val="0"/>
            </w:pPr>
            <w:r>
              <w:t>S</w:t>
            </w:r>
            <w:r w:rsidR="00A06907">
              <w:t>11</w:t>
            </w:r>
          </w:p>
          <w:p w:rsidR="00F563F0" w:rsidRDefault="00F563F0" w:rsidP="00F76F2B">
            <w:pPr>
              <w:widowControl w:val="0"/>
            </w:pPr>
            <w:r>
              <w:t>S1</w:t>
            </w:r>
            <w:r w:rsidR="00A06907">
              <w:t>2</w:t>
            </w:r>
          </w:p>
          <w:p w:rsidR="00F563F0" w:rsidRPr="00FC2B69" w:rsidRDefault="00F563F0" w:rsidP="00A0690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:rsidR="00F563F0" w:rsidRDefault="00F563F0" w:rsidP="00F563F0">
            <w:pPr>
              <w:widowControl w:val="0"/>
            </w:pPr>
            <w:r>
              <w:t>S</w:t>
            </w:r>
            <w:r w:rsidR="00A06907">
              <w:t>9</w:t>
            </w:r>
          </w:p>
          <w:p w:rsidR="00F563F0" w:rsidRDefault="00F563F0" w:rsidP="00F563F0">
            <w:pPr>
              <w:widowControl w:val="0"/>
            </w:pPr>
            <w:r>
              <w:t>S</w:t>
            </w:r>
            <w:r w:rsidR="00A06907">
              <w:t>11</w:t>
            </w:r>
          </w:p>
          <w:p w:rsidR="00F563F0" w:rsidRDefault="00F563F0" w:rsidP="00F563F0">
            <w:pPr>
              <w:widowControl w:val="0"/>
            </w:pPr>
            <w:r>
              <w:t>S1</w:t>
            </w:r>
            <w:r w:rsidR="00A06907">
              <w:t>2</w:t>
            </w:r>
          </w:p>
          <w:p w:rsidR="002E2D06" w:rsidRPr="00FC2B69" w:rsidRDefault="002E2D06" w:rsidP="00A06907">
            <w:pPr>
              <w:widowControl w:val="0"/>
            </w:pPr>
          </w:p>
        </w:tc>
        <w:tc>
          <w:tcPr>
            <w:tcW w:w="521" w:type="dxa"/>
            <w:shd w:val="clear" w:color="auto" w:fill="auto"/>
          </w:tcPr>
          <w:p w:rsidR="002E2D06" w:rsidRPr="00392E08" w:rsidRDefault="002E2D06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2E2D06" w:rsidRPr="00392E08" w:rsidRDefault="002E2D06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630A09" w:rsidRPr="00392E08" w:rsidTr="000E61A4">
        <w:trPr>
          <w:jc w:val="center"/>
        </w:trPr>
        <w:tc>
          <w:tcPr>
            <w:tcW w:w="511" w:type="dxa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2027" w:type="dxa"/>
            <w:shd w:val="clear" w:color="auto" w:fill="auto"/>
          </w:tcPr>
          <w:p w:rsidR="00572763" w:rsidRDefault="00630A09" w:rsidP="00572763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66" w:line="259" w:lineRule="exact"/>
              <w:rPr>
                <w:b/>
                <w:bCs/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74EF0">
              <w:rPr>
                <w:rStyle w:val="Bodytext9Bold"/>
                <w:color w:val="000000"/>
              </w:rPr>
              <w:t>.1.</w:t>
            </w:r>
            <w:r>
              <w:rPr>
                <w:rStyle w:val="Bodytext9Bold"/>
                <w:color w:val="000000"/>
              </w:rPr>
              <w:t>5</w:t>
            </w:r>
            <w:r w:rsidRPr="00774EF0">
              <w:rPr>
                <w:rStyle w:val="Bodytext9Bold"/>
                <w:color w:val="000000"/>
              </w:rPr>
              <w:t xml:space="preserve">. </w:t>
            </w:r>
            <w:r w:rsidR="00572763">
              <w:rPr>
                <w:sz w:val="22"/>
                <w:szCs w:val="22"/>
              </w:rPr>
              <w:t>Semne convenţionale pentru reprezentarea materialelor de construcţii, instalaţii şi lucrări publice</w:t>
            </w:r>
          </w:p>
          <w:p w:rsidR="00630A09" w:rsidRDefault="00630A09" w:rsidP="0064318F">
            <w:pPr>
              <w:pStyle w:val="Bodytext90"/>
              <w:keepNext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630A09" w:rsidRPr="00340158" w:rsidRDefault="00630A09" w:rsidP="00F76F2B">
            <w:pPr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:rsidR="00982FD1" w:rsidRDefault="00630A09" w:rsidP="00982FD1">
            <w:pPr>
              <w:widowControl w:val="0"/>
              <w:shd w:val="clear" w:color="auto" w:fill="FFFFFF"/>
              <w:tabs>
                <w:tab w:val="left" w:pos="626"/>
              </w:tabs>
              <w:autoSpaceDE w:val="0"/>
              <w:autoSpaceDN w:val="0"/>
              <w:adjustRightInd w:val="0"/>
              <w:spacing w:line="259" w:lineRule="exact"/>
              <w:ind w:left="36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6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Pr="00774EF0">
              <w:rPr>
                <w:rStyle w:val="Bodytext912pt1"/>
                <w:color w:val="000000"/>
                <w:sz w:val="22"/>
                <w:szCs w:val="22"/>
              </w:rPr>
              <w:t xml:space="preserve"> </w:t>
            </w:r>
            <w:r w:rsidR="00982FD1">
              <w:rPr>
                <w:sz w:val="22"/>
                <w:szCs w:val="22"/>
              </w:rPr>
              <w:t>Identificarea elementelor cotării şi a modului de aplicare a regulilor de cotare din planuri, secţiuni şi vederi aferente lucrărilor de construcţii, instalaţii şi lucrări publice</w:t>
            </w:r>
          </w:p>
          <w:p w:rsidR="00630A09" w:rsidRPr="00774EF0" w:rsidRDefault="00630A09" w:rsidP="0064318F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  <w:p w:rsidR="00630A09" w:rsidRPr="00774EF0" w:rsidRDefault="00630A09" w:rsidP="00A56F90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>.2.1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1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</w:t>
            </w:r>
            <w:r w:rsidR="00572763" w:rsidRPr="007E5869">
              <w:rPr>
                <w:iCs/>
              </w:rPr>
              <w:t xml:space="preserve">Utilizarea corectă a vocabularului comun şi a celui de specialitate specific domeniului construcţii, instalaţii şi lucrări </w:t>
            </w:r>
            <w:r w:rsidR="00572763" w:rsidRPr="007E5869">
              <w:rPr>
                <w:iCs/>
                <w:u w:val="single"/>
              </w:rPr>
              <w:t>publice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                                   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30A09" w:rsidRDefault="00630A09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                            </w:t>
            </w:r>
            <w:r w:rsidR="00A56F90">
              <w:rPr>
                <w:rStyle w:val="Bodytext912pt1"/>
                <w:b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="00A56F90">
              <w:rPr>
                <w:rStyle w:val="Bodytext912pt1"/>
                <w:b/>
                <w:color w:val="000000"/>
                <w:sz w:val="22"/>
                <w:szCs w:val="22"/>
              </w:rPr>
              <w:t>.3.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1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. </w:t>
            </w:r>
            <w:r w:rsidR="007E5869" w:rsidRPr="007E5869">
              <w:rPr>
                <w:iCs/>
              </w:rPr>
              <w:t>Asumarea responsabilităţii pentru realizarea sarcinilor de lucru</w:t>
            </w:r>
          </w:p>
          <w:p w:rsidR="00A56F90" w:rsidRPr="00392E08" w:rsidRDefault="00A56F90" w:rsidP="00A56F90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.3.</w:t>
            </w:r>
            <w:r>
              <w:rPr>
                <w:rStyle w:val="Bodytext9Bold"/>
                <w:color w:val="000000"/>
              </w:rPr>
              <w:t>2</w:t>
            </w:r>
            <w:r w:rsidRPr="007977DA">
              <w:rPr>
                <w:rStyle w:val="Bodytext9Bold"/>
                <w:color w:val="000000"/>
              </w:rPr>
              <w:t>.</w:t>
            </w:r>
            <w:r w:rsidRPr="007977DA">
              <w:rPr>
                <w:color w:val="000000"/>
              </w:rPr>
              <w:t xml:space="preserve"> </w:t>
            </w:r>
          </w:p>
          <w:p w:rsidR="00A56F90" w:rsidRDefault="00A56F90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</w:p>
          <w:p w:rsidR="00630A09" w:rsidRDefault="00630A09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</w:p>
        </w:tc>
        <w:tc>
          <w:tcPr>
            <w:tcW w:w="4202" w:type="dxa"/>
            <w:shd w:val="clear" w:color="auto" w:fill="auto"/>
          </w:tcPr>
          <w:p w:rsidR="00A56F90" w:rsidRDefault="00A56F90" w:rsidP="00A56F90">
            <w:pPr>
              <w:spacing w:after="19" w:line="230" w:lineRule="auto"/>
              <w:ind w:left="34" w:firstLine="5"/>
            </w:pPr>
            <w:r>
              <w:t>Semne conventionale pentru reprezentarea materialelor de constructii si lucräri publice.</w:t>
            </w:r>
          </w:p>
          <w:p w:rsidR="00630A09" w:rsidRDefault="00A56F90" w:rsidP="00A56F90">
            <w:pPr>
              <w:widowControl w:val="0"/>
              <w:rPr>
                <w:b/>
                <w:color w:val="000000"/>
              </w:rPr>
            </w:pPr>
            <w:r>
              <w:t>Culori conventionale utilizate la planurile generale de arhitecturä</w:t>
            </w:r>
          </w:p>
        </w:tc>
        <w:tc>
          <w:tcPr>
            <w:tcW w:w="476" w:type="dxa"/>
            <w:shd w:val="clear" w:color="auto" w:fill="auto"/>
          </w:tcPr>
          <w:p w:rsidR="00630A09" w:rsidRPr="00F563F0" w:rsidRDefault="00940C2F" w:rsidP="00F76F2B">
            <w:pPr>
              <w:widowControl w:val="0"/>
              <w:rPr>
                <w:color w:val="000000"/>
              </w:rPr>
            </w:pPr>
            <w:r w:rsidRPr="00F563F0">
              <w:rPr>
                <w:color w:val="000000"/>
              </w:rPr>
              <w:t>3</w:t>
            </w:r>
          </w:p>
        </w:tc>
        <w:tc>
          <w:tcPr>
            <w:tcW w:w="517" w:type="dxa"/>
            <w:shd w:val="clear" w:color="auto" w:fill="auto"/>
          </w:tcPr>
          <w:p w:rsidR="00630A09" w:rsidRPr="00F563F0" w:rsidRDefault="00963EF4" w:rsidP="00F76F2B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75" w:type="dxa"/>
            <w:shd w:val="clear" w:color="auto" w:fill="auto"/>
          </w:tcPr>
          <w:p w:rsidR="00630A09" w:rsidRPr="00F563F0" w:rsidRDefault="00630A09" w:rsidP="00F76F2B">
            <w:pPr>
              <w:widowControl w:val="0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63EF4" w:rsidRDefault="00963EF4" w:rsidP="00963EF4">
            <w:pPr>
              <w:widowControl w:val="0"/>
            </w:pPr>
            <w:r>
              <w:t>S13</w:t>
            </w:r>
          </w:p>
          <w:p w:rsidR="00963EF4" w:rsidRDefault="00963EF4" w:rsidP="00963EF4">
            <w:pPr>
              <w:widowControl w:val="0"/>
              <w:jc w:val="center"/>
              <w:rPr>
                <w:color w:val="000000"/>
              </w:rPr>
            </w:pPr>
            <w:r>
              <w:t>S14</w:t>
            </w:r>
          </w:p>
          <w:p w:rsidR="00630A09" w:rsidRPr="00F563F0" w:rsidRDefault="00F563F0" w:rsidP="00E94D5B">
            <w:pPr>
              <w:widowControl w:val="0"/>
              <w:jc w:val="center"/>
              <w:rPr>
                <w:color w:val="000000"/>
              </w:rPr>
            </w:pPr>
            <w:r w:rsidRPr="00F563F0">
              <w:rPr>
                <w:color w:val="000000"/>
              </w:rPr>
              <w:t>S1</w:t>
            </w:r>
            <w:r w:rsidR="00A06907">
              <w:rPr>
                <w:color w:val="000000"/>
              </w:rPr>
              <w:t>5</w:t>
            </w:r>
          </w:p>
          <w:p w:rsidR="00F563F0" w:rsidRPr="00F563F0" w:rsidRDefault="00F563F0" w:rsidP="00A06907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63EF4" w:rsidRDefault="00963EF4" w:rsidP="00963EF4">
            <w:pPr>
              <w:widowControl w:val="0"/>
            </w:pPr>
            <w:r>
              <w:t>S13</w:t>
            </w:r>
          </w:p>
          <w:p w:rsidR="00963EF4" w:rsidRDefault="00963EF4" w:rsidP="00963EF4">
            <w:pPr>
              <w:widowControl w:val="0"/>
              <w:jc w:val="center"/>
              <w:rPr>
                <w:color w:val="000000"/>
              </w:rPr>
            </w:pPr>
            <w:r>
              <w:t>S14</w:t>
            </w:r>
          </w:p>
          <w:p w:rsidR="00F563F0" w:rsidRPr="00F563F0" w:rsidRDefault="00F563F0" w:rsidP="00F563F0">
            <w:pPr>
              <w:widowControl w:val="0"/>
              <w:jc w:val="center"/>
              <w:rPr>
                <w:color w:val="000000"/>
              </w:rPr>
            </w:pPr>
            <w:r w:rsidRPr="00F563F0">
              <w:rPr>
                <w:color w:val="000000"/>
              </w:rPr>
              <w:t>S1</w:t>
            </w:r>
            <w:r w:rsidR="00A06907">
              <w:rPr>
                <w:color w:val="000000"/>
              </w:rPr>
              <w:t>5</w:t>
            </w:r>
          </w:p>
          <w:p w:rsidR="00F563F0" w:rsidRPr="00F563F0" w:rsidRDefault="00F563F0" w:rsidP="00F563F0">
            <w:pPr>
              <w:widowControl w:val="0"/>
              <w:jc w:val="center"/>
              <w:rPr>
                <w:color w:val="000000"/>
              </w:rPr>
            </w:pPr>
            <w:r w:rsidRPr="00F563F0">
              <w:rPr>
                <w:color w:val="000000"/>
              </w:rPr>
              <w:t>S1</w:t>
            </w:r>
            <w:r w:rsidR="00A06907">
              <w:rPr>
                <w:color w:val="000000"/>
              </w:rPr>
              <w:t>6</w:t>
            </w:r>
          </w:p>
          <w:p w:rsidR="00630A09" w:rsidRPr="00F563F0" w:rsidRDefault="00F563F0" w:rsidP="00A06907">
            <w:pPr>
              <w:widowControl w:val="0"/>
              <w:jc w:val="center"/>
              <w:rPr>
                <w:color w:val="000000"/>
              </w:rPr>
            </w:pPr>
            <w:r w:rsidRPr="00F563F0">
              <w:rPr>
                <w:color w:val="000000"/>
              </w:rPr>
              <w:t>S1</w:t>
            </w:r>
            <w:r w:rsidR="00A06907">
              <w:rPr>
                <w:color w:val="000000"/>
              </w:rPr>
              <w:t>7</w:t>
            </w:r>
          </w:p>
        </w:tc>
        <w:tc>
          <w:tcPr>
            <w:tcW w:w="521" w:type="dxa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630A09" w:rsidRPr="00392E08" w:rsidTr="000E61A4">
        <w:trPr>
          <w:jc w:val="center"/>
        </w:trPr>
        <w:tc>
          <w:tcPr>
            <w:tcW w:w="511" w:type="dxa"/>
            <w:shd w:val="clear" w:color="auto" w:fill="auto"/>
          </w:tcPr>
          <w:p w:rsidR="00630A09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8</w:t>
            </w:r>
          </w:p>
        </w:tc>
        <w:tc>
          <w:tcPr>
            <w:tcW w:w="2027" w:type="dxa"/>
            <w:shd w:val="clear" w:color="auto" w:fill="auto"/>
          </w:tcPr>
          <w:p w:rsidR="00572763" w:rsidRDefault="00630A09" w:rsidP="00572763">
            <w:pPr>
              <w:widowControl w:val="0"/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spacing w:line="259" w:lineRule="exact"/>
              <w:ind w:left="22"/>
              <w:rPr>
                <w:b/>
                <w:bCs/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74EF0">
              <w:rPr>
                <w:rStyle w:val="Bodytext9Bold"/>
                <w:color w:val="000000"/>
              </w:rPr>
              <w:t>.1.</w:t>
            </w:r>
            <w:r>
              <w:rPr>
                <w:rStyle w:val="Bodytext9Bold"/>
                <w:color w:val="000000"/>
              </w:rPr>
              <w:t>9</w:t>
            </w:r>
            <w:r w:rsidRPr="00774EF0">
              <w:rPr>
                <w:rStyle w:val="Bodytext9Bold"/>
                <w:color w:val="000000"/>
              </w:rPr>
              <w:t xml:space="preserve">. </w:t>
            </w:r>
            <w:r w:rsidR="00572763">
              <w:rPr>
                <w:sz w:val="22"/>
                <w:szCs w:val="22"/>
              </w:rPr>
              <w:t>Scări de reprezentare specifice desenelor pentru lucrări de construcţii, instalaţii şi lucrări publice</w:t>
            </w:r>
          </w:p>
          <w:p w:rsidR="00630A09" w:rsidRDefault="00630A09" w:rsidP="0064318F">
            <w:pPr>
              <w:pStyle w:val="Bodytext90"/>
              <w:keepNext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630A09" w:rsidRDefault="00630A09" w:rsidP="00F76F2B">
            <w:pPr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:rsidR="00982FD1" w:rsidRDefault="00630A09" w:rsidP="00982FD1">
            <w:pPr>
              <w:widowControl w:val="0"/>
              <w:shd w:val="clear" w:color="auto" w:fill="FFFFFF"/>
              <w:tabs>
                <w:tab w:val="left" w:pos="626"/>
              </w:tabs>
              <w:autoSpaceDE w:val="0"/>
              <w:autoSpaceDN w:val="0"/>
              <w:adjustRightInd w:val="0"/>
              <w:spacing w:line="259" w:lineRule="exact"/>
              <w:ind w:left="36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 w:rsidR="00E00339">
              <w:rPr>
                <w:rStyle w:val="Bodytext912pt1"/>
                <w:b/>
                <w:color w:val="000000"/>
                <w:sz w:val="22"/>
                <w:szCs w:val="22"/>
              </w:rPr>
              <w:t>7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</w:t>
            </w:r>
            <w:r w:rsidR="00982FD1">
              <w:rPr>
                <w:sz w:val="22"/>
                <w:szCs w:val="22"/>
              </w:rPr>
              <w:t>Alegerea scării de reprezentare adecvată pentru reprezentarea grafică pe care o execută.</w:t>
            </w:r>
          </w:p>
          <w:p w:rsidR="00982FD1" w:rsidRPr="00982FD1" w:rsidRDefault="00630A09" w:rsidP="00982FD1">
            <w:pPr>
              <w:widowControl w:val="0"/>
              <w:shd w:val="clear" w:color="auto" w:fill="FFFFFF"/>
              <w:tabs>
                <w:tab w:val="left" w:pos="626"/>
              </w:tabs>
              <w:autoSpaceDE w:val="0"/>
              <w:autoSpaceDN w:val="0"/>
              <w:adjustRightInd w:val="0"/>
              <w:spacing w:line="259" w:lineRule="exact"/>
              <w:ind w:left="36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                                       </w:t>
            </w:r>
            <w:r w:rsidRPr="00774EF0">
              <w:rPr>
                <w:rStyle w:val="Bodytext912pt1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 w:rsidR="00E00339">
              <w:rPr>
                <w:rStyle w:val="Bodytext912pt1"/>
                <w:b/>
                <w:color w:val="000000"/>
                <w:sz w:val="22"/>
                <w:szCs w:val="22"/>
              </w:rPr>
              <w:t>8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Pr="00774EF0">
              <w:rPr>
                <w:rStyle w:val="Bodytext912pt1"/>
                <w:color w:val="000000"/>
                <w:sz w:val="22"/>
                <w:szCs w:val="22"/>
              </w:rPr>
              <w:t xml:space="preserve"> </w:t>
            </w:r>
            <w:r w:rsidR="00982FD1"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="00982FD1">
              <w:rPr>
                <w:i/>
                <w:iCs/>
                <w:sz w:val="22"/>
                <w:szCs w:val="22"/>
              </w:rPr>
              <w:t xml:space="preserve"> </w:t>
            </w:r>
            <w:r w:rsidR="00982FD1" w:rsidRPr="00982FD1">
              <w:rPr>
                <w:iCs/>
                <w:sz w:val="22"/>
                <w:szCs w:val="22"/>
              </w:rPr>
              <w:t>Transformarea la scară a diferitelor mărimi ale unor obiecte reale în scopul reprezentării grafice a acestora</w:t>
            </w:r>
          </w:p>
          <w:p w:rsidR="00630A09" w:rsidRPr="00774EF0" w:rsidRDefault="00630A09" w:rsidP="0064318F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  <w:p w:rsidR="00630A09" w:rsidRDefault="00630A09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>.2.1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1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. </w:t>
            </w:r>
            <w:r w:rsidR="00572763" w:rsidRPr="007E5869">
              <w:rPr>
                <w:iCs/>
              </w:rPr>
              <w:t xml:space="preserve">Utilizarea corectă a vocabularului comun şi a celui de specialitate specific domeniului construcţii, instalaţii şi lucrări </w:t>
            </w:r>
            <w:r w:rsidR="00572763" w:rsidRPr="007E5869">
              <w:rPr>
                <w:iCs/>
                <w:u w:val="single"/>
              </w:rPr>
              <w:t>publice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30A09" w:rsidRPr="00774EF0" w:rsidRDefault="00630A09" w:rsidP="0064318F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  <w:p w:rsidR="00630A09" w:rsidRDefault="00630A09" w:rsidP="00E00339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                                                   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="00E00339"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.1. </w:t>
            </w:r>
            <w:r w:rsidR="007E5869" w:rsidRPr="007E5869">
              <w:rPr>
                <w:iCs/>
              </w:rPr>
              <w:t>Asumarea responsabilităţii pentru realizarea sarcinilor de lucru</w:t>
            </w:r>
          </w:p>
        </w:tc>
        <w:tc>
          <w:tcPr>
            <w:tcW w:w="4202" w:type="dxa"/>
            <w:shd w:val="clear" w:color="auto" w:fill="auto"/>
          </w:tcPr>
          <w:p w:rsidR="00630A09" w:rsidRDefault="00FA459E" w:rsidP="00FA459E">
            <w:pPr>
              <w:widowControl w:val="0"/>
              <w:rPr>
                <w:b/>
                <w:color w:val="000000"/>
              </w:rPr>
            </w:pPr>
            <w:r>
              <w:t>Scäri de reprezentare specifice desenelor pentru lucräri de constructii si lucräri publice</w:t>
            </w:r>
          </w:p>
        </w:tc>
        <w:tc>
          <w:tcPr>
            <w:tcW w:w="476" w:type="dxa"/>
            <w:shd w:val="clear" w:color="auto" w:fill="auto"/>
          </w:tcPr>
          <w:p w:rsidR="00630A09" w:rsidRPr="00F563F0" w:rsidRDefault="00963EF4" w:rsidP="00F76F2B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7" w:type="dxa"/>
            <w:shd w:val="clear" w:color="auto" w:fill="auto"/>
          </w:tcPr>
          <w:p w:rsidR="00630A09" w:rsidRPr="00F563F0" w:rsidRDefault="00963EF4" w:rsidP="00F76F2B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75" w:type="dxa"/>
            <w:shd w:val="clear" w:color="auto" w:fill="auto"/>
          </w:tcPr>
          <w:p w:rsidR="00630A09" w:rsidRPr="00F563F0" w:rsidRDefault="00630A09" w:rsidP="00F76F2B">
            <w:pPr>
              <w:widowControl w:val="0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63EF4" w:rsidRPr="00F563F0" w:rsidRDefault="00963EF4" w:rsidP="00963EF4">
            <w:pPr>
              <w:widowControl w:val="0"/>
              <w:jc w:val="center"/>
              <w:rPr>
                <w:color w:val="000000"/>
              </w:rPr>
            </w:pPr>
            <w:r w:rsidRPr="00F563F0">
              <w:rPr>
                <w:color w:val="000000"/>
              </w:rPr>
              <w:t>S1</w:t>
            </w:r>
            <w:r>
              <w:rPr>
                <w:color w:val="000000"/>
              </w:rPr>
              <w:t>6</w:t>
            </w:r>
          </w:p>
          <w:p w:rsidR="00963EF4" w:rsidRDefault="00963EF4" w:rsidP="00963EF4">
            <w:pPr>
              <w:widowControl w:val="0"/>
            </w:pPr>
            <w:r w:rsidRPr="00F563F0">
              <w:rPr>
                <w:color w:val="000000"/>
              </w:rPr>
              <w:t>S1</w:t>
            </w:r>
            <w:r>
              <w:rPr>
                <w:color w:val="000000"/>
              </w:rPr>
              <w:t>7</w:t>
            </w:r>
          </w:p>
          <w:p w:rsidR="00F563F0" w:rsidRDefault="00F563F0" w:rsidP="00F563F0">
            <w:pPr>
              <w:widowControl w:val="0"/>
            </w:pPr>
            <w:r>
              <w:t>S1</w:t>
            </w:r>
            <w:r w:rsidR="00A06907">
              <w:t>8</w:t>
            </w:r>
          </w:p>
          <w:p w:rsidR="00F563F0" w:rsidRDefault="00A06907" w:rsidP="00F563F0">
            <w:pPr>
              <w:widowControl w:val="0"/>
            </w:pPr>
            <w:r>
              <w:t>S19</w:t>
            </w:r>
          </w:p>
          <w:p w:rsidR="00630A09" w:rsidRPr="00F563F0" w:rsidRDefault="00630A09" w:rsidP="00A06907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63EF4" w:rsidRPr="00F563F0" w:rsidRDefault="00963EF4" w:rsidP="00963EF4">
            <w:pPr>
              <w:widowControl w:val="0"/>
              <w:jc w:val="center"/>
              <w:rPr>
                <w:color w:val="000000"/>
              </w:rPr>
            </w:pPr>
            <w:r w:rsidRPr="00F563F0">
              <w:rPr>
                <w:color w:val="000000"/>
              </w:rPr>
              <w:t>S1</w:t>
            </w:r>
            <w:r>
              <w:rPr>
                <w:color w:val="000000"/>
              </w:rPr>
              <w:t>6</w:t>
            </w:r>
          </w:p>
          <w:p w:rsidR="00963EF4" w:rsidRDefault="00963EF4" w:rsidP="00963EF4">
            <w:pPr>
              <w:widowControl w:val="0"/>
            </w:pPr>
            <w:r w:rsidRPr="00F563F0">
              <w:rPr>
                <w:color w:val="000000"/>
              </w:rPr>
              <w:t>S1</w:t>
            </w:r>
            <w:r>
              <w:rPr>
                <w:color w:val="000000"/>
              </w:rPr>
              <w:t>7</w:t>
            </w:r>
          </w:p>
          <w:p w:rsidR="00F563F0" w:rsidRDefault="00F563F0" w:rsidP="00F563F0">
            <w:pPr>
              <w:widowControl w:val="0"/>
            </w:pPr>
            <w:r>
              <w:t>S1</w:t>
            </w:r>
            <w:r w:rsidR="00A06907">
              <w:t>8</w:t>
            </w:r>
          </w:p>
          <w:p w:rsidR="00F563F0" w:rsidRDefault="00F563F0" w:rsidP="00F563F0">
            <w:pPr>
              <w:widowControl w:val="0"/>
            </w:pPr>
            <w:r>
              <w:t>S1</w:t>
            </w:r>
            <w:r w:rsidR="00A06907">
              <w:t>9</w:t>
            </w:r>
          </w:p>
          <w:p w:rsidR="00630A09" w:rsidRPr="00F563F0" w:rsidRDefault="00630A09" w:rsidP="00A06907">
            <w:pPr>
              <w:widowControl w:val="0"/>
              <w:rPr>
                <w:color w:val="000000"/>
              </w:rPr>
            </w:pPr>
          </w:p>
        </w:tc>
        <w:tc>
          <w:tcPr>
            <w:tcW w:w="521" w:type="dxa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630A09" w:rsidRPr="00392E08" w:rsidTr="000E61A4">
        <w:trPr>
          <w:jc w:val="center"/>
        </w:trPr>
        <w:tc>
          <w:tcPr>
            <w:tcW w:w="511" w:type="dxa"/>
            <w:shd w:val="clear" w:color="auto" w:fill="auto"/>
          </w:tcPr>
          <w:p w:rsidR="00630A09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2027" w:type="dxa"/>
            <w:shd w:val="clear" w:color="auto" w:fill="auto"/>
          </w:tcPr>
          <w:p w:rsidR="006A2694" w:rsidRDefault="00630A09" w:rsidP="006A2694">
            <w:pPr>
              <w:shd w:val="clear" w:color="auto" w:fill="FFFFFF"/>
              <w:spacing w:before="1058" w:line="259" w:lineRule="exact"/>
            </w:pPr>
            <w:r>
              <w:rPr>
                <w:rStyle w:val="Bodytext9Bold"/>
                <w:color w:val="000000"/>
              </w:rPr>
              <w:t>3</w:t>
            </w:r>
            <w:r w:rsidRPr="00774EF0">
              <w:rPr>
                <w:rStyle w:val="Bodytext9Bold"/>
                <w:color w:val="000000"/>
              </w:rPr>
              <w:t>.1.</w:t>
            </w:r>
            <w:r>
              <w:rPr>
                <w:rStyle w:val="Bodytext9Bold"/>
                <w:color w:val="000000"/>
              </w:rPr>
              <w:t>10</w:t>
            </w:r>
            <w:r w:rsidRPr="00774EF0">
              <w:rPr>
                <w:rStyle w:val="Bodytext9Bold"/>
                <w:color w:val="000000"/>
              </w:rPr>
              <w:t xml:space="preserve">. </w:t>
            </w:r>
            <w:r w:rsidR="006A2694">
              <w:rPr>
                <w:sz w:val="22"/>
                <w:szCs w:val="22"/>
              </w:rPr>
              <w:t>Utilizarea reprezentărilor convenţionale în scopul realizării planurilor simple pentru construcţii, instalaţii şi lucrări publice</w:t>
            </w:r>
          </w:p>
          <w:p w:rsidR="00630A09" w:rsidRDefault="00630A09" w:rsidP="0064318F">
            <w:pPr>
              <w:pStyle w:val="Bodytext90"/>
              <w:keepNext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630A09" w:rsidRDefault="00630A09" w:rsidP="00F76F2B">
            <w:pPr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:rsidR="00982FD1" w:rsidRDefault="00630A09" w:rsidP="00982FD1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59" w:line="259" w:lineRule="exact"/>
              <w:rPr>
                <w:b/>
                <w:bCs/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 w:rsidR="00FD227D">
              <w:rPr>
                <w:rStyle w:val="Bodytext912pt1"/>
                <w:b/>
                <w:color w:val="000000"/>
                <w:sz w:val="22"/>
                <w:szCs w:val="22"/>
              </w:rPr>
              <w:t>4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Pr="00774EF0">
              <w:rPr>
                <w:rStyle w:val="Bodytext912pt1"/>
                <w:color w:val="000000"/>
                <w:sz w:val="22"/>
                <w:szCs w:val="22"/>
              </w:rPr>
              <w:t xml:space="preserve"> </w:t>
            </w:r>
            <w:r w:rsidR="00982FD1">
              <w:rPr>
                <w:sz w:val="22"/>
                <w:szCs w:val="22"/>
              </w:rPr>
              <w:t>Realizarea chenarului şi a indicatorului pentru reprezentările convenţionale în scopul realizării lucrărilor de construcţii, instalaţii şi lucrări publice</w:t>
            </w:r>
          </w:p>
          <w:p w:rsidR="00982FD1" w:rsidRPr="00982FD1" w:rsidRDefault="00FD227D" w:rsidP="00982FD1">
            <w:pPr>
              <w:widowControl w:val="0"/>
              <w:shd w:val="clear" w:color="auto" w:fill="FFFFFF"/>
              <w:tabs>
                <w:tab w:val="left" w:pos="626"/>
              </w:tabs>
              <w:autoSpaceDE w:val="0"/>
              <w:autoSpaceDN w:val="0"/>
              <w:adjustRightInd w:val="0"/>
              <w:spacing w:line="259" w:lineRule="exact"/>
              <w:ind w:left="36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8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="00982FD1">
              <w:rPr>
                <w:i/>
                <w:iCs/>
                <w:sz w:val="22"/>
                <w:szCs w:val="22"/>
              </w:rPr>
              <w:t xml:space="preserve"> </w:t>
            </w:r>
            <w:r w:rsidR="00982FD1" w:rsidRPr="00982FD1">
              <w:rPr>
                <w:iCs/>
                <w:sz w:val="22"/>
                <w:szCs w:val="22"/>
              </w:rPr>
              <w:t>Transformarea la scară a diferitelor mărimi ale unor obiecte reale în scopul reprezentării grafice a acestora</w:t>
            </w:r>
          </w:p>
          <w:p w:rsidR="00FD227D" w:rsidRDefault="00FD227D" w:rsidP="0064318F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</w:p>
          <w:p w:rsidR="00FD227D" w:rsidRPr="00774EF0" w:rsidRDefault="00FD227D" w:rsidP="0064318F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9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="00982FD1">
              <w:t xml:space="preserve"> Citirea reprezentărilor grafice ale elementelor de </w:t>
            </w:r>
            <w:r w:rsidR="00982FD1">
              <w:lastRenderedPageBreak/>
              <w:t>construcţii, lucrări publice şi a schemelor de instalaţii pe baza reprezentărilor convenţionale</w:t>
            </w:r>
          </w:p>
          <w:p w:rsidR="00982FD1" w:rsidRDefault="00630A09" w:rsidP="00982FD1">
            <w:pPr>
              <w:widowControl w:val="0"/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  <w:spacing w:line="259" w:lineRule="exact"/>
              <w:rPr>
                <w:b/>
                <w:bCs/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>.2.1</w:t>
            </w:r>
            <w:r w:rsidR="00FD227D">
              <w:rPr>
                <w:rStyle w:val="Bodytext912pt1"/>
                <w:b/>
                <w:color w:val="000000"/>
                <w:sz w:val="22"/>
                <w:szCs w:val="22"/>
              </w:rPr>
              <w:t>0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. 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</w:t>
            </w:r>
            <w:r w:rsidR="00982FD1">
              <w:rPr>
                <w:sz w:val="22"/>
                <w:szCs w:val="22"/>
              </w:rPr>
              <w:t>Reprezentarea grafică Ia scară, a planurilor unor încăperi ale construcţiilor, a schemelor de instalaţii şi a schemelor de căi de comunicaţii, folosind tipurile de linii, semnele convenţionale şi regulile de cotare specifice</w:t>
            </w:r>
          </w:p>
          <w:p w:rsidR="00630A09" w:rsidRPr="00774EF0" w:rsidRDefault="00630A09" w:rsidP="00FD227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                                     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 w:rsidR="00FD227D">
              <w:rPr>
                <w:rStyle w:val="Bodytext912pt1"/>
                <w:b/>
                <w:color w:val="000000"/>
                <w:sz w:val="22"/>
                <w:szCs w:val="22"/>
              </w:rPr>
              <w:t>11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Pr="00774EF0">
              <w:rPr>
                <w:rStyle w:val="Bodytext912pt1"/>
                <w:color w:val="000000"/>
                <w:sz w:val="22"/>
                <w:szCs w:val="22"/>
              </w:rPr>
              <w:t xml:space="preserve"> </w:t>
            </w:r>
            <w:r w:rsidR="00572763" w:rsidRPr="007E5869">
              <w:rPr>
                <w:iCs/>
              </w:rPr>
              <w:t xml:space="preserve">Utilizarea corectă a vocabularului comun şi a celui de specialitate specific domeniului construcţii, instalaţii şi lucrări </w:t>
            </w:r>
            <w:r w:rsidR="00572763" w:rsidRPr="007E5869">
              <w:rPr>
                <w:iCs/>
                <w:u w:val="single"/>
              </w:rPr>
              <w:t>publice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30A09" w:rsidRDefault="00630A09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lastRenderedPageBreak/>
              <w:t xml:space="preserve">                                                     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="00FD227D"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.1. </w:t>
            </w:r>
            <w:r w:rsidR="007E5869" w:rsidRPr="007E5869">
              <w:rPr>
                <w:iCs/>
              </w:rPr>
              <w:t>Asumarea responsabilităţii pentru realizarea sarcinilor de lucru</w:t>
            </w:r>
          </w:p>
          <w:p w:rsidR="00FD227D" w:rsidRDefault="00FD227D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</w:p>
          <w:p w:rsidR="00630A09" w:rsidRDefault="00630A09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</w:p>
        </w:tc>
        <w:tc>
          <w:tcPr>
            <w:tcW w:w="4202" w:type="dxa"/>
            <w:shd w:val="clear" w:color="auto" w:fill="auto"/>
          </w:tcPr>
          <w:p w:rsidR="00FD227D" w:rsidRDefault="00FD227D" w:rsidP="009B0118">
            <w:r>
              <w:t>Reprezentäri conventionale pentru: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elemente de constructie din lemn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elemente de zidärie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elemente de constructie din beton si beton armat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elemente de constructii metalice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elemente de tâmplärie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izolatii în constructii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elemente de cäi de comunicatie</w:t>
            </w:r>
          </w:p>
          <w:p w:rsidR="00FD227D" w:rsidRDefault="00FD227D" w:rsidP="009B0118">
            <w:r>
              <w:rPr>
                <w:sz w:val="26"/>
              </w:rPr>
              <w:t>Reprezentäri la scarä</w:t>
            </w:r>
          </w:p>
          <w:p w:rsidR="00FD227D" w:rsidRDefault="00FD227D" w:rsidP="009B0118">
            <w:pPr>
              <w:ind w:firstLine="5"/>
            </w:pPr>
            <w:r>
              <w:t>Reprezentäri la scarä ale planurilor simple pentru constructii parter (locuinte, birouri, magazine) - plan parter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sectiune transversalä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plan învelitoare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lastRenderedPageBreak/>
              <w:t>fatade</w:t>
            </w:r>
          </w:p>
          <w:p w:rsidR="00FD227D" w:rsidRDefault="00FD227D" w:rsidP="009B0118">
            <w:pPr>
              <w:ind w:firstLine="10"/>
            </w:pPr>
            <w:r>
              <w:t>Reprezentäri la scarä ale profilelor transversale pentru lucräri publice</w:t>
            </w:r>
          </w:p>
          <w:p w:rsidR="00FD227D" w:rsidRDefault="00FD227D" w:rsidP="009B0118">
            <w:pPr>
              <w:widowControl w:val="0"/>
            </w:pPr>
            <w:r>
              <w:t xml:space="preserve">Profile transversale  de drumuri </w:t>
            </w:r>
          </w:p>
          <w:p w:rsidR="00630A09" w:rsidRDefault="00FD227D" w:rsidP="009B0118">
            <w:pPr>
              <w:widowControl w:val="0"/>
              <w:rPr>
                <w:b/>
                <w:color w:val="000000"/>
              </w:rPr>
            </w:pPr>
            <w:r>
              <w:t>Profile transversale de cäi ferate</w:t>
            </w:r>
          </w:p>
        </w:tc>
        <w:tc>
          <w:tcPr>
            <w:tcW w:w="476" w:type="dxa"/>
            <w:shd w:val="clear" w:color="auto" w:fill="auto"/>
          </w:tcPr>
          <w:p w:rsidR="00630A09" w:rsidRPr="00F563F0" w:rsidRDefault="00940C2F" w:rsidP="00940C2F">
            <w:pPr>
              <w:widowControl w:val="0"/>
              <w:rPr>
                <w:color w:val="000000"/>
              </w:rPr>
            </w:pPr>
            <w:r w:rsidRPr="00F563F0">
              <w:rPr>
                <w:color w:val="000000"/>
              </w:rPr>
              <w:lastRenderedPageBreak/>
              <w:t>15</w:t>
            </w:r>
          </w:p>
        </w:tc>
        <w:tc>
          <w:tcPr>
            <w:tcW w:w="517" w:type="dxa"/>
            <w:shd w:val="clear" w:color="auto" w:fill="auto"/>
          </w:tcPr>
          <w:p w:rsidR="00630A09" w:rsidRPr="00F563F0" w:rsidRDefault="00940C2F" w:rsidP="00940C2F">
            <w:pPr>
              <w:widowControl w:val="0"/>
              <w:jc w:val="center"/>
              <w:rPr>
                <w:color w:val="000000"/>
              </w:rPr>
            </w:pPr>
            <w:r w:rsidRPr="00F563F0">
              <w:rPr>
                <w:color w:val="000000"/>
              </w:rPr>
              <w:t>30</w:t>
            </w:r>
          </w:p>
        </w:tc>
        <w:tc>
          <w:tcPr>
            <w:tcW w:w="475" w:type="dxa"/>
            <w:shd w:val="clear" w:color="auto" w:fill="auto"/>
          </w:tcPr>
          <w:p w:rsidR="00630A09" w:rsidRPr="00F563F0" w:rsidRDefault="00630A09" w:rsidP="00F76F2B">
            <w:pPr>
              <w:widowControl w:val="0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63EF4" w:rsidRDefault="00963EF4" w:rsidP="00963EF4">
            <w:pPr>
              <w:widowControl w:val="0"/>
            </w:pPr>
            <w:r>
              <w:t>S20</w:t>
            </w:r>
          </w:p>
          <w:p w:rsidR="00963EF4" w:rsidRDefault="00963EF4" w:rsidP="00963EF4">
            <w:pPr>
              <w:widowControl w:val="0"/>
            </w:pPr>
            <w:r>
              <w:t>S21</w:t>
            </w:r>
          </w:p>
          <w:p w:rsidR="00963EF4" w:rsidRDefault="00963EF4" w:rsidP="00963EF4">
            <w:pPr>
              <w:widowControl w:val="0"/>
            </w:pPr>
            <w:r>
              <w:t>S22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4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5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6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7</w:t>
            </w:r>
          </w:p>
          <w:p w:rsidR="00630A09" w:rsidRDefault="00F563F0" w:rsidP="00F563F0">
            <w:pPr>
              <w:widowControl w:val="0"/>
              <w:jc w:val="center"/>
            </w:pPr>
            <w:r>
              <w:t>S2</w:t>
            </w:r>
            <w:r w:rsidR="00963EF4">
              <w:t>8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9</w:t>
            </w:r>
          </w:p>
          <w:p w:rsidR="00F563F0" w:rsidRDefault="00F563F0" w:rsidP="00F563F0">
            <w:pPr>
              <w:widowControl w:val="0"/>
              <w:jc w:val="center"/>
            </w:pPr>
            <w:r>
              <w:t>S30</w:t>
            </w:r>
          </w:p>
          <w:p w:rsidR="00F563F0" w:rsidRDefault="00F563F0" w:rsidP="00F563F0">
            <w:pPr>
              <w:widowControl w:val="0"/>
            </w:pPr>
            <w:r>
              <w:t>S31</w:t>
            </w:r>
          </w:p>
          <w:p w:rsidR="00F563F0" w:rsidRDefault="00F563F0" w:rsidP="00F563F0">
            <w:pPr>
              <w:widowControl w:val="0"/>
            </w:pPr>
            <w:r>
              <w:t>S32</w:t>
            </w:r>
          </w:p>
          <w:p w:rsidR="00775ABD" w:rsidRDefault="00775ABD" w:rsidP="00775ABD">
            <w:pPr>
              <w:widowControl w:val="0"/>
            </w:pPr>
            <w:r>
              <w:t>S33</w:t>
            </w:r>
          </w:p>
          <w:p w:rsidR="00775ABD" w:rsidRDefault="00775ABD" w:rsidP="00775ABD">
            <w:pPr>
              <w:widowControl w:val="0"/>
            </w:pPr>
            <w:r>
              <w:t>S34</w:t>
            </w:r>
          </w:p>
          <w:p w:rsidR="00F563F0" w:rsidRDefault="00775ABD" w:rsidP="00775ABD">
            <w:pPr>
              <w:widowControl w:val="0"/>
              <w:jc w:val="center"/>
            </w:pPr>
            <w:r>
              <w:t>S35</w:t>
            </w:r>
          </w:p>
          <w:p w:rsidR="00775ABD" w:rsidRPr="00F563F0" w:rsidRDefault="00775ABD" w:rsidP="00775ABD">
            <w:pPr>
              <w:widowControl w:val="0"/>
              <w:jc w:val="center"/>
              <w:rPr>
                <w:color w:val="000000"/>
              </w:rPr>
            </w:pPr>
            <w:r>
              <w:t>S36</w:t>
            </w:r>
          </w:p>
        </w:tc>
        <w:tc>
          <w:tcPr>
            <w:tcW w:w="709" w:type="dxa"/>
            <w:shd w:val="clear" w:color="auto" w:fill="auto"/>
          </w:tcPr>
          <w:p w:rsidR="00963EF4" w:rsidRDefault="00963EF4" w:rsidP="00963EF4">
            <w:pPr>
              <w:widowControl w:val="0"/>
            </w:pPr>
            <w:r>
              <w:t>S20</w:t>
            </w:r>
          </w:p>
          <w:p w:rsidR="00963EF4" w:rsidRDefault="00963EF4" w:rsidP="00963EF4">
            <w:pPr>
              <w:widowControl w:val="0"/>
            </w:pPr>
            <w:r>
              <w:t>S21</w:t>
            </w:r>
          </w:p>
          <w:p w:rsidR="00963EF4" w:rsidRDefault="00963EF4" w:rsidP="00963EF4">
            <w:pPr>
              <w:widowControl w:val="0"/>
            </w:pPr>
            <w:r>
              <w:t>S22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4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5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6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7</w:t>
            </w:r>
          </w:p>
          <w:p w:rsidR="00F563F0" w:rsidRDefault="00F563F0" w:rsidP="00F563F0">
            <w:pPr>
              <w:widowControl w:val="0"/>
              <w:jc w:val="center"/>
            </w:pPr>
            <w:r>
              <w:t>S2</w:t>
            </w:r>
            <w:r w:rsidR="00963EF4">
              <w:t>8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9</w:t>
            </w:r>
          </w:p>
          <w:p w:rsidR="00F563F0" w:rsidRDefault="00F563F0" w:rsidP="00F563F0">
            <w:pPr>
              <w:widowControl w:val="0"/>
              <w:jc w:val="center"/>
            </w:pPr>
            <w:r>
              <w:t>S30</w:t>
            </w:r>
          </w:p>
          <w:p w:rsidR="00F563F0" w:rsidRDefault="00F563F0" w:rsidP="00F563F0">
            <w:pPr>
              <w:widowControl w:val="0"/>
            </w:pPr>
            <w:r>
              <w:t>S31</w:t>
            </w:r>
          </w:p>
          <w:p w:rsidR="00F563F0" w:rsidRDefault="00F563F0" w:rsidP="00F563F0">
            <w:pPr>
              <w:widowControl w:val="0"/>
            </w:pPr>
            <w:r>
              <w:t>S32</w:t>
            </w:r>
          </w:p>
          <w:p w:rsidR="00775ABD" w:rsidRDefault="00775ABD" w:rsidP="00775ABD">
            <w:pPr>
              <w:widowControl w:val="0"/>
            </w:pPr>
            <w:r>
              <w:t>S33</w:t>
            </w:r>
          </w:p>
          <w:p w:rsidR="00775ABD" w:rsidRDefault="00775ABD" w:rsidP="00775ABD">
            <w:pPr>
              <w:widowControl w:val="0"/>
            </w:pPr>
            <w:r>
              <w:t>S34</w:t>
            </w:r>
          </w:p>
          <w:p w:rsidR="00775ABD" w:rsidRDefault="00775ABD" w:rsidP="00775ABD">
            <w:pPr>
              <w:widowControl w:val="0"/>
              <w:jc w:val="center"/>
            </w:pPr>
            <w:r>
              <w:t>S35</w:t>
            </w:r>
          </w:p>
          <w:p w:rsidR="00630A09" w:rsidRPr="00F563F0" w:rsidRDefault="00775ABD" w:rsidP="00775ABD">
            <w:pPr>
              <w:widowControl w:val="0"/>
              <w:jc w:val="center"/>
              <w:rPr>
                <w:color w:val="000000"/>
              </w:rPr>
            </w:pPr>
            <w:r>
              <w:t>S36</w:t>
            </w:r>
          </w:p>
        </w:tc>
        <w:tc>
          <w:tcPr>
            <w:tcW w:w="521" w:type="dxa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</w:tbl>
    <w:p w:rsidR="005554BE" w:rsidRDefault="005554BE" w:rsidP="0041194F">
      <w:pPr>
        <w:rPr>
          <w:b/>
          <w:color w:val="000000"/>
          <w:sz w:val="22"/>
          <w:szCs w:val="22"/>
        </w:rPr>
      </w:pPr>
    </w:p>
    <w:p w:rsidR="00940C2F" w:rsidRDefault="00940C2F" w:rsidP="0041194F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Întocmit,</w:t>
      </w:r>
    </w:p>
    <w:p w:rsidR="00940C2F" w:rsidRPr="00D87BCC" w:rsidRDefault="00940C2F" w:rsidP="0041194F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VLĂDUCEANU ATENA</w:t>
      </w:r>
    </w:p>
    <w:sectPr w:rsidR="00940C2F" w:rsidRPr="00D87BCC" w:rsidSect="0041194F">
      <w:footerReference w:type="even" r:id="rId9"/>
      <w:footerReference w:type="default" r:id="rId10"/>
      <w:pgSz w:w="16840" w:h="11907" w:orient="landscape" w:code="9"/>
      <w:pgMar w:top="851" w:right="1134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91E" w:rsidRDefault="00DD091E">
      <w:r>
        <w:separator/>
      </w:r>
    </w:p>
  </w:endnote>
  <w:endnote w:type="continuationSeparator" w:id="0">
    <w:p w:rsidR="00DD091E" w:rsidRDefault="00DD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ACC" w:rsidRDefault="002A1851" w:rsidP="00D32B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3A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3ACC" w:rsidRDefault="008C3ACC" w:rsidP="00CF303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ACC" w:rsidRDefault="002A1851" w:rsidP="00D32B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3A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7E00">
      <w:rPr>
        <w:rStyle w:val="PageNumber"/>
        <w:noProof/>
      </w:rPr>
      <w:t>1</w:t>
    </w:r>
    <w:r>
      <w:rPr>
        <w:rStyle w:val="PageNumber"/>
      </w:rPr>
      <w:fldChar w:fldCharType="end"/>
    </w:r>
  </w:p>
  <w:p w:rsidR="008C3ACC" w:rsidRDefault="008C3ACC" w:rsidP="00CF303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91E" w:rsidRDefault="00DD091E">
      <w:r>
        <w:separator/>
      </w:r>
    </w:p>
  </w:footnote>
  <w:footnote w:type="continuationSeparator" w:id="0">
    <w:p w:rsidR="00DD091E" w:rsidRDefault="00DD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4">
    <w:nsid w:val="0000001D"/>
    <w:multiLevelType w:val="multilevel"/>
    <w:tmpl w:val="0000001C"/>
    <w:lvl w:ilvl="0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6">
    <w:nsid w:val="00000021"/>
    <w:multiLevelType w:val="multilevel"/>
    <w:tmpl w:val="00000020"/>
    <w:lvl w:ilvl="0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7">
    <w:nsid w:val="00000023"/>
    <w:multiLevelType w:val="multilevel"/>
    <w:tmpl w:val="00000022"/>
    <w:lvl w:ilvl="0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8">
    <w:nsid w:val="00000025"/>
    <w:multiLevelType w:val="multilevel"/>
    <w:tmpl w:val="00000024"/>
    <w:lvl w:ilvl="0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9">
    <w:nsid w:val="00000027"/>
    <w:multiLevelType w:val="multilevel"/>
    <w:tmpl w:val="00000026"/>
    <w:lvl w:ilvl="0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0">
    <w:nsid w:val="00000029"/>
    <w:multiLevelType w:val="multilevel"/>
    <w:tmpl w:val="00000028"/>
    <w:lvl w:ilvl="0">
      <w:start w:val="1"/>
      <w:numFmt w:val="decimal"/>
      <w:lvlText w:val="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1">
    <w:nsid w:val="02DC714D"/>
    <w:multiLevelType w:val="singleLevel"/>
    <w:tmpl w:val="E65E2132"/>
    <w:lvl w:ilvl="0">
      <w:start w:val="10"/>
      <w:numFmt w:val="decimal"/>
      <w:lvlText w:val="3.2.%1.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abstractNum w:abstractNumId="22">
    <w:nsid w:val="03BF5C60"/>
    <w:multiLevelType w:val="hybridMultilevel"/>
    <w:tmpl w:val="306874F2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3">
    <w:nsid w:val="04666205"/>
    <w:multiLevelType w:val="hybridMultilevel"/>
    <w:tmpl w:val="5FD4C1A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07DE6D8A"/>
    <w:multiLevelType w:val="hybridMultilevel"/>
    <w:tmpl w:val="426463B8"/>
    <w:lvl w:ilvl="0" w:tplc="0418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5">
    <w:nsid w:val="0E190B80"/>
    <w:multiLevelType w:val="hybridMultilevel"/>
    <w:tmpl w:val="CA0E24E8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6">
    <w:nsid w:val="16821F3A"/>
    <w:multiLevelType w:val="singleLevel"/>
    <w:tmpl w:val="7536FA2C"/>
    <w:lvl w:ilvl="0">
      <w:start w:val="2"/>
      <w:numFmt w:val="decimal"/>
      <w:lvlText w:val="3.2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27">
    <w:nsid w:val="173635F1"/>
    <w:multiLevelType w:val="singleLevel"/>
    <w:tmpl w:val="247E64D2"/>
    <w:lvl w:ilvl="0">
      <w:start w:val="7"/>
      <w:numFmt w:val="decimal"/>
      <w:lvlText w:val="3.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28">
    <w:nsid w:val="1F5067F6"/>
    <w:multiLevelType w:val="hybridMultilevel"/>
    <w:tmpl w:val="0B04E41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0117561"/>
    <w:multiLevelType w:val="hybridMultilevel"/>
    <w:tmpl w:val="B0CE68F0"/>
    <w:lvl w:ilvl="0" w:tplc="5052B8B6">
      <w:start w:val="1"/>
      <w:numFmt w:val="decimal"/>
      <w:lvlText w:val="I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23CE61D2"/>
    <w:multiLevelType w:val="singleLevel"/>
    <w:tmpl w:val="2474EDD8"/>
    <w:lvl w:ilvl="0">
      <w:start w:val="6"/>
      <w:numFmt w:val="decimal"/>
      <w:lvlText w:val="3.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1">
    <w:nsid w:val="249B7DB7"/>
    <w:multiLevelType w:val="hybridMultilevel"/>
    <w:tmpl w:val="4D3C8492"/>
    <w:lvl w:ilvl="0" w:tplc="456CBDDA">
      <w:start w:val="1"/>
      <w:numFmt w:val="bullet"/>
      <w:lvlText w:val="-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9D4FD7A">
      <w:start w:val="1"/>
      <w:numFmt w:val="bullet"/>
      <w:lvlText w:val="o"/>
      <w:lvlJc w:val="left"/>
      <w:pPr>
        <w:ind w:left="1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7360F8E">
      <w:start w:val="1"/>
      <w:numFmt w:val="bullet"/>
      <w:lvlText w:val="▪"/>
      <w:lvlJc w:val="left"/>
      <w:pPr>
        <w:ind w:left="1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4BCED30">
      <w:start w:val="1"/>
      <w:numFmt w:val="bullet"/>
      <w:lvlText w:val="•"/>
      <w:lvlJc w:val="left"/>
      <w:pPr>
        <w:ind w:left="2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2B615B2">
      <w:start w:val="1"/>
      <w:numFmt w:val="bullet"/>
      <w:lvlText w:val="o"/>
      <w:lvlJc w:val="left"/>
      <w:pPr>
        <w:ind w:left="3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BC2D3F4">
      <w:start w:val="1"/>
      <w:numFmt w:val="bullet"/>
      <w:lvlText w:val="▪"/>
      <w:lvlJc w:val="left"/>
      <w:pPr>
        <w:ind w:left="4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E9A4300">
      <w:start w:val="1"/>
      <w:numFmt w:val="bullet"/>
      <w:lvlText w:val="•"/>
      <w:lvlJc w:val="left"/>
      <w:pPr>
        <w:ind w:left="4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4BCE16E">
      <w:start w:val="1"/>
      <w:numFmt w:val="bullet"/>
      <w:lvlText w:val="o"/>
      <w:lvlJc w:val="left"/>
      <w:pPr>
        <w:ind w:left="5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7906624">
      <w:start w:val="1"/>
      <w:numFmt w:val="bullet"/>
      <w:lvlText w:val="▪"/>
      <w:lvlJc w:val="left"/>
      <w:pPr>
        <w:ind w:left="6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297069B9"/>
    <w:multiLevelType w:val="hybridMultilevel"/>
    <w:tmpl w:val="A7365250"/>
    <w:lvl w:ilvl="0" w:tplc="FFFFFFFF">
      <w:start w:val="1"/>
      <w:numFmt w:val="upperRoman"/>
      <w:pStyle w:val="Heading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87A5AB0"/>
    <w:multiLevelType w:val="hybridMultilevel"/>
    <w:tmpl w:val="A71432C0"/>
    <w:lvl w:ilvl="0" w:tplc="7562D62C">
      <w:start w:val="1"/>
      <w:numFmt w:val="bullet"/>
      <w:lvlText w:val="-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37C9B22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C28C0AE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D1A3B16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BAE098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7C8E1AC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4040A4A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2AA2EAC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B6EB71C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41563D49"/>
    <w:multiLevelType w:val="hybridMultilevel"/>
    <w:tmpl w:val="B112962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B62312"/>
    <w:multiLevelType w:val="hybridMultilevel"/>
    <w:tmpl w:val="CFE2BF14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6">
    <w:nsid w:val="6E883895"/>
    <w:multiLevelType w:val="singleLevel"/>
    <w:tmpl w:val="B5B80946"/>
    <w:lvl w:ilvl="0">
      <w:start w:val="1"/>
      <w:numFmt w:val="decimal"/>
      <w:lvlText w:val="3.1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37">
    <w:nsid w:val="762A6910"/>
    <w:multiLevelType w:val="hybridMultilevel"/>
    <w:tmpl w:val="93CED07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850339"/>
    <w:multiLevelType w:val="hybridMultilevel"/>
    <w:tmpl w:val="8878FF0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BE712C"/>
    <w:multiLevelType w:val="hybridMultilevel"/>
    <w:tmpl w:val="D850F02E"/>
    <w:lvl w:ilvl="0" w:tplc="B98A9A16">
      <w:start w:val="1"/>
      <w:numFmt w:val="bullet"/>
      <w:lvlText w:val="-"/>
      <w:lvlJc w:val="left"/>
      <w:pPr>
        <w:ind w:left="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7A00AE">
      <w:start w:val="1"/>
      <w:numFmt w:val="bullet"/>
      <w:lvlText w:val="o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2A99B0">
      <w:start w:val="1"/>
      <w:numFmt w:val="bullet"/>
      <w:lvlText w:val="▪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EBA2C">
      <w:start w:val="1"/>
      <w:numFmt w:val="bullet"/>
      <w:lvlText w:val="•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2E7F74">
      <w:start w:val="1"/>
      <w:numFmt w:val="bullet"/>
      <w:lvlText w:val="o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CC2F00">
      <w:start w:val="1"/>
      <w:numFmt w:val="bullet"/>
      <w:lvlText w:val="▪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F416DE">
      <w:start w:val="1"/>
      <w:numFmt w:val="bullet"/>
      <w:lvlText w:val="•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CECBF0">
      <w:start w:val="1"/>
      <w:numFmt w:val="bullet"/>
      <w:lvlText w:val="o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ECE9EA">
      <w:start w:val="1"/>
      <w:numFmt w:val="bullet"/>
      <w:lvlText w:val="▪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5"/>
  </w:num>
  <w:num w:numId="3">
    <w:abstractNumId w:val="28"/>
  </w:num>
  <w:num w:numId="4">
    <w:abstractNumId w:val="23"/>
  </w:num>
  <w:num w:numId="5">
    <w:abstractNumId w:val="37"/>
  </w:num>
  <w:num w:numId="6">
    <w:abstractNumId w:val="34"/>
  </w:num>
  <w:num w:numId="7">
    <w:abstractNumId w:val="38"/>
  </w:num>
  <w:num w:numId="8">
    <w:abstractNumId w:val="22"/>
  </w:num>
  <w:num w:numId="9">
    <w:abstractNumId w:val="32"/>
  </w:num>
  <w:num w:numId="10">
    <w:abstractNumId w:val="35"/>
  </w:num>
  <w:num w:numId="11">
    <w:abstractNumId w:val="29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14"/>
  </w:num>
  <w:num w:numId="26">
    <w:abstractNumId w:val="15"/>
  </w:num>
  <w:num w:numId="27">
    <w:abstractNumId w:val="16"/>
  </w:num>
  <w:num w:numId="28">
    <w:abstractNumId w:val="17"/>
  </w:num>
  <w:num w:numId="29">
    <w:abstractNumId w:val="18"/>
  </w:num>
  <w:num w:numId="30">
    <w:abstractNumId w:val="19"/>
  </w:num>
  <w:num w:numId="31">
    <w:abstractNumId w:val="20"/>
  </w:num>
  <w:num w:numId="32">
    <w:abstractNumId w:val="0"/>
  </w:num>
  <w:num w:numId="33">
    <w:abstractNumId w:val="39"/>
  </w:num>
  <w:num w:numId="34">
    <w:abstractNumId w:val="33"/>
  </w:num>
  <w:num w:numId="35">
    <w:abstractNumId w:val="31"/>
  </w:num>
  <w:num w:numId="36">
    <w:abstractNumId w:val="36"/>
  </w:num>
  <w:num w:numId="37">
    <w:abstractNumId w:val="21"/>
  </w:num>
  <w:num w:numId="38">
    <w:abstractNumId w:val="26"/>
  </w:num>
  <w:num w:numId="39">
    <w:abstractNumId w:val="27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D8"/>
    <w:rsid w:val="00007430"/>
    <w:rsid w:val="00012160"/>
    <w:rsid w:val="00016763"/>
    <w:rsid w:val="000179FA"/>
    <w:rsid w:val="00020AA2"/>
    <w:rsid w:val="000246C3"/>
    <w:rsid w:val="00032A8C"/>
    <w:rsid w:val="00064714"/>
    <w:rsid w:val="0006676E"/>
    <w:rsid w:val="00076CC1"/>
    <w:rsid w:val="00080386"/>
    <w:rsid w:val="0008416B"/>
    <w:rsid w:val="00084AD7"/>
    <w:rsid w:val="00090A21"/>
    <w:rsid w:val="000959B3"/>
    <w:rsid w:val="00097C64"/>
    <w:rsid w:val="000A3282"/>
    <w:rsid w:val="000C23B3"/>
    <w:rsid w:val="000D1E77"/>
    <w:rsid w:val="000D3A4E"/>
    <w:rsid w:val="000E1C84"/>
    <w:rsid w:val="000E3E93"/>
    <w:rsid w:val="000E61A4"/>
    <w:rsid w:val="000F289F"/>
    <w:rsid w:val="00101354"/>
    <w:rsid w:val="001013D2"/>
    <w:rsid w:val="001016BC"/>
    <w:rsid w:val="001150F1"/>
    <w:rsid w:val="00117FA6"/>
    <w:rsid w:val="00125481"/>
    <w:rsid w:val="00141CB6"/>
    <w:rsid w:val="0015081B"/>
    <w:rsid w:val="001550AB"/>
    <w:rsid w:val="0015547C"/>
    <w:rsid w:val="00155D6C"/>
    <w:rsid w:val="0015691F"/>
    <w:rsid w:val="001578E8"/>
    <w:rsid w:val="001642E3"/>
    <w:rsid w:val="00164713"/>
    <w:rsid w:val="00167153"/>
    <w:rsid w:val="001859C3"/>
    <w:rsid w:val="001961C5"/>
    <w:rsid w:val="001A01F4"/>
    <w:rsid w:val="001A0A89"/>
    <w:rsid w:val="001A7C67"/>
    <w:rsid w:val="001B7C99"/>
    <w:rsid w:val="001C460E"/>
    <w:rsid w:val="001D3344"/>
    <w:rsid w:val="001D65CD"/>
    <w:rsid w:val="001E094C"/>
    <w:rsid w:val="002016EB"/>
    <w:rsid w:val="00204AD7"/>
    <w:rsid w:val="002134B9"/>
    <w:rsid w:val="002158E3"/>
    <w:rsid w:val="0021696C"/>
    <w:rsid w:val="00232B2F"/>
    <w:rsid w:val="002448D1"/>
    <w:rsid w:val="00251683"/>
    <w:rsid w:val="00252E1B"/>
    <w:rsid w:val="0025623B"/>
    <w:rsid w:val="00262706"/>
    <w:rsid w:val="00267429"/>
    <w:rsid w:val="00276B49"/>
    <w:rsid w:val="00293A6B"/>
    <w:rsid w:val="00295477"/>
    <w:rsid w:val="002A1851"/>
    <w:rsid w:val="002B0F44"/>
    <w:rsid w:val="002B4171"/>
    <w:rsid w:val="002C02DD"/>
    <w:rsid w:val="002C0611"/>
    <w:rsid w:val="002D0C8E"/>
    <w:rsid w:val="002D24DD"/>
    <w:rsid w:val="002D7406"/>
    <w:rsid w:val="002E17D3"/>
    <w:rsid w:val="002E2D06"/>
    <w:rsid w:val="002E7D63"/>
    <w:rsid w:val="002E7FA4"/>
    <w:rsid w:val="002F07F1"/>
    <w:rsid w:val="002F15FE"/>
    <w:rsid w:val="0030738A"/>
    <w:rsid w:val="003311F6"/>
    <w:rsid w:val="00333A5E"/>
    <w:rsid w:val="00335F1F"/>
    <w:rsid w:val="00340AD8"/>
    <w:rsid w:val="003662C2"/>
    <w:rsid w:val="0038298B"/>
    <w:rsid w:val="003929FF"/>
    <w:rsid w:val="00392E08"/>
    <w:rsid w:val="003947CA"/>
    <w:rsid w:val="00395617"/>
    <w:rsid w:val="00397DD5"/>
    <w:rsid w:val="003B4394"/>
    <w:rsid w:val="003B74DA"/>
    <w:rsid w:val="003E56EB"/>
    <w:rsid w:val="003F0497"/>
    <w:rsid w:val="003F6497"/>
    <w:rsid w:val="003F7E00"/>
    <w:rsid w:val="0041194F"/>
    <w:rsid w:val="00432974"/>
    <w:rsid w:val="00437775"/>
    <w:rsid w:val="00441082"/>
    <w:rsid w:val="004457B0"/>
    <w:rsid w:val="00447804"/>
    <w:rsid w:val="00475F6A"/>
    <w:rsid w:val="00485114"/>
    <w:rsid w:val="00492493"/>
    <w:rsid w:val="004961BF"/>
    <w:rsid w:val="004A0D6A"/>
    <w:rsid w:val="004A4E7C"/>
    <w:rsid w:val="004A5BFA"/>
    <w:rsid w:val="004B0BD5"/>
    <w:rsid w:val="004B2AD2"/>
    <w:rsid w:val="004C0626"/>
    <w:rsid w:val="004C6D5C"/>
    <w:rsid w:val="004D113A"/>
    <w:rsid w:val="004D7216"/>
    <w:rsid w:val="004E5A1A"/>
    <w:rsid w:val="004E5F12"/>
    <w:rsid w:val="004F779E"/>
    <w:rsid w:val="005314D8"/>
    <w:rsid w:val="00532665"/>
    <w:rsid w:val="00542448"/>
    <w:rsid w:val="00546355"/>
    <w:rsid w:val="0054691B"/>
    <w:rsid w:val="0055164C"/>
    <w:rsid w:val="00551743"/>
    <w:rsid w:val="005554BE"/>
    <w:rsid w:val="00557DC3"/>
    <w:rsid w:val="005604A7"/>
    <w:rsid w:val="00564F24"/>
    <w:rsid w:val="00572763"/>
    <w:rsid w:val="005A28DE"/>
    <w:rsid w:val="005B1EFA"/>
    <w:rsid w:val="005D5E24"/>
    <w:rsid w:val="005D73C2"/>
    <w:rsid w:val="005E16F8"/>
    <w:rsid w:val="005F40C9"/>
    <w:rsid w:val="005F5D2E"/>
    <w:rsid w:val="00607B23"/>
    <w:rsid w:val="00617DB0"/>
    <w:rsid w:val="00630A09"/>
    <w:rsid w:val="00634D14"/>
    <w:rsid w:val="0064318F"/>
    <w:rsid w:val="00650FD7"/>
    <w:rsid w:val="00653DD0"/>
    <w:rsid w:val="00656567"/>
    <w:rsid w:val="00660948"/>
    <w:rsid w:val="00672663"/>
    <w:rsid w:val="00675825"/>
    <w:rsid w:val="006761BA"/>
    <w:rsid w:val="006A0A4E"/>
    <w:rsid w:val="006A2694"/>
    <w:rsid w:val="006A780B"/>
    <w:rsid w:val="006B203F"/>
    <w:rsid w:val="006C2B48"/>
    <w:rsid w:val="006D5781"/>
    <w:rsid w:val="006E1BC5"/>
    <w:rsid w:val="00706DB0"/>
    <w:rsid w:val="00711750"/>
    <w:rsid w:val="00715A66"/>
    <w:rsid w:val="007231ED"/>
    <w:rsid w:val="00734DC9"/>
    <w:rsid w:val="00734F05"/>
    <w:rsid w:val="00737595"/>
    <w:rsid w:val="00741F99"/>
    <w:rsid w:val="007506FB"/>
    <w:rsid w:val="00755520"/>
    <w:rsid w:val="007628F0"/>
    <w:rsid w:val="00763D0D"/>
    <w:rsid w:val="00767A30"/>
    <w:rsid w:val="00770D27"/>
    <w:rsid w:val="007725EE"/>
    <w:rsid w:val="00774EF0"/>
    <w:rsid w:val="0077502F"/>
    <w:rsid w:val="00775ABD"/>
    <w:rsid w:val="00781F7A"/>
    <w:rsid w:val="00782C01"/>
    <w:rsid w:val="007830C4"/>
    <w:rsid w:val="007976FE"/>
    <w:rsid w:val="007977DA"/>
    <w:rsid w:val="007A2873"/>
    <w:rsid w:val="007A6D22"/>
    <w:rsid w:val="007A723C"/>
    <w:rsid w:val="007A7E47"/>
    <w:rsid w:val="007B0E36"/>
    <w:rsid w:val="007B0F5B"/>
    <w:rsid w:val="007C0256"/>
    <w:rsid w:val="007C1164"/>
    <w:rsid w:val="007C2E8B"/>
    <w:rsid w:val="007C35B6"/>
    <w:rsid w:val="007C5CDE"/>
    <w:rsid w:val="007D2A32"/>
    <w:rsid w:val="007E5869"/>
    <w:rsid w:val="007F60C0"/>
    <w:rsid w:val="007F7C10"/>
    <w:rsid w:val="00802150"/>
    <w:rsid w:val="008046EE"/>
    <w:rsid w:val="0083170E"/>
    <w:rsid w:val="00832BB0"/>
    <w:rsid w:val="00833A46"/>
    <w:rsid w:val="0084235F"/>
    <w:rsid w:val="00842AE1"/>
    <w:rsid w:val="00842D52"/>
    <w:rsid w:val="00846BBC"/>
    <w:rsid w:val="00851330"/>
    <w:rsid w:val="0086543D"/>
    <w:rsid w:val="00865A56"/>
    <w:rsid w:val="00872FBF"/>
    <w:rsid w:val="008937E5"/>
    <w:rsid w:val="008B4129"/>
    <w:rsid w:val="008C26B3"/>
    <w:rsid w:val="008C324B"/>
    <w:rsid w:val="008C3ACC"/>
    <w:rsid w:val="008D14A9"/>
    <w:rsid w:val="008E380A"/>
    <w:rsid w:val="008E4021"/>
    <w:rsid w:val="008F1DE4"/>
    <w:rsid w:val="00940C2F"/>
    <w:rsid w:val="00953AF8"/>
    <w:rsid w:val="00963EF4"/>
    <w:rsid w:val="00964DE2"/>
    <w:rsid w:val="0096530E"/>
    <w:rsid w:val="00966DD2"/>
    <w:rsid w:val="00971C25"/>
    <w:rsid w:val="00973D4E"/>
    <w:rsid w:val="00982FD1"/>
    <w:rsid w:val="00984971"/>
    <w:rsid w:val="00991E25"/>
    <w:rsid w:val="009A0A77"/>
    <w:rsid w:val="009A1A03"/>
    <w:rsid w:val="009A5F45"/>
    <w:rsid w:val="009A7840"/>
    <w:rsid w:val="009B0118"/>
    <w:rsid w:val="009B0396"/>
    <w:rsid w:val="009B09EB"/>
    <w:rsid w:val="009B6449"/>
    <w:rsid w:val="009C162E"/>
    <w:rsid w:val="009C39B9"/>
    <w:rsid w:val="009D0268"/>
    <w:rsid w:val="009D2BD0"/>
    <w:rsid w:val="009E1DC5"/>
    <w:rsid w:val="009E27BC"/>
    <w:rsid w:val="009F5CBC"/>
    <w:rsid w:val="00A00D0E"/>
    <w:rsid w:val="00A05959"/>
    <w:rsid w:val="00A06907"/>
    <w:rsid w:val="00A1065A"/>
    <w:rsid w:val="00A17BF6"/>
    <w:rsid w:val="00A24743"/>
    <w:rsid w:val="00A4067B"/>
    <w:rsid w:val="00A40F5E"/>
    <w:rsid w:val="00A46C88"/>
    <w:rsid w:val="00A56F90"/>
    <w:rsid w:val="00A61CE6"/>
    <w:rsid w:val="00A71AAA"/>
    <w:rsid w:val="00A73E03"/>
    <w:rsid w:val="00A770D3"/>
    <w:rsid w:val="00A84614"/>
    <w:rsid w:val="00A9043C"/>
    <w:rsid w:val="00A918E3"/>
    <w:rsid w:val="00A97022"/>
    <w:rsid w:val="00AA7211"/>
    <w:rsid w:val="00AC11A5"/>
    <w:rsid w:val="00AD0486"/>
    <w:rsid w:val="00AD1E07"/>
    <w:rsid w:val="00AD288B"/>
    <w:rsid w:val="00AD37DC"/>
    <w:rsid w:val="00AF5D12"/>
    <w:rsid w:val="00AF7EF4"/>
    <w:rsid w:val="00B00B9C"/>
    <w:rsid w:val="00B155F7"/>
    <w:rsid w:val="00B3040D"/>
    <w:rsid w:val="00B30543"/>
    <w:rsid w:val="00B3245E"/>
    <w:rsid w:val="00B5762D"/>
    <w:rsid w:val="00B62219"/>
    <w:rsid w:val="00B63F91"/>
    <w:rsid w:val="00B7057D"/>
    <w:rsid w:val="00B76ED3"/>
    <w:rsid w:val="00B93C35"/>
    <w:rsid w:val="00BA1DFA"/>
    <w:rsid w:val="00BA23B5"/>
    <w:rsid w:val="00BA32E0"/>
    <w:rsid w:val="00BB295E"/>
    <w:rsid w:val="00BC7E00"/>
    <w:rsid w:val="00BD1227"/>
    <w:rsid w:val="00BE1F67"/>
    <w:rsid w:val="00BF07F9"/>
    <w:rsid w:val="00C02D43"/>
    <w:rsid w:val="00C02F68"/>
    <w:rsid w:val="00C05ADF"/>
    <w:rsid w:val="00C13E0D"/>
    <w:rsid w:val="00C20882"/>
    <w:rsid w:val="00C36936"/>
    <w:rsid w:val="00C509A0"/>
    <w:rsid w:val="00C54738"/>
    <w:rsid w:val="00C61E43"/>
    <w:rsid w:val="00C623D3"/>
    <w:rsid w:val="00C63CB5"/>
    <w:rsid w:val="00C66C0A"/>
    <w:rsid w:val="00C72802"/>
    <w:rsid w:val="00C76A8B"/>
    <w:rsid w:val="00C87BAF"/>
    <w:rsid w:val="00CC105B"/>
    <w:rsid w:val="00CC1366"/>
    <w:rsid w:val="00CD09F3"/>
    <w:rsid w:val="00CD2D56"/>
    <w:rsid w:val="00CE1262"/>
    <w:rsid w:val="00CF3039"/>
    <w:rsid w:val="00CF757F"/>
    <w:rsid w:val="00D01246"/>
    <w:rsid w:val="00D14C80"/>
    <w:rsid w:val="00D20842"/>
    <w:rsid w:val="00D22ADB"/>
    <w:rsid w:val="00D22D95"/>
    <w:rsid w:val="00D25567"/>
    <w:rsid w:val="00D32BCC"/>
    <w:rsid w:val="00D33774"/>
    <w:rsid w:val="00D34CDD"/>
    <w:rsid w:val="00D357C0"/>
    <w:rsid w:val="00D4407B"/>
    <w:rsid w:val="00D44821"/>
    <w:rsid w:val="00D50860"/>
    <w:rsid w:val="00D74CB6"/>
    <w:rsid w:val="00D821D6"/>
    <w:rsid w:val="00D87BCC"/>
    <w:rsid w:val="00D93DF8"/>
    <w:rsid w:val="00D9455D"/>
    <w:rsid w:val="00D94F1E"/>
    <w:rsid w:val="00D95D6D"/>
    <w:rsid w:val="00DA5881"/>
    <w:rsid w:val="00DB2B56"/>
    <w:rsid w:val="00DB529A"/>
    <w:rsid w:val="00DC323A"/>
    <w:rsid w:val="00DD091E"/>
    <w:rsid w:val="00DD3F1E"/>
    <w:rsid w:val="00E00339"/>
    <w:rsid w:val="00E010C6"/>
    <w:rsid w:val="00E16F84"/>
    <w:rsid w:val="00E240E4"/>
    <w:rsid w:val="00E246A8"/>
    <w:rsid w:val="00E26349"/>
    <w:rsid w:val="00E30587"/>
    <w:rsid w:val="00E707F6"/>
    <w:rsid w:val="00E70833"/>
    <w:rsid w:val="00E72646"/>
    <w:rsid w:val="00E75682"/>
    <w:rsid w:val="00E8094D"/>
    <w:rsid w:val="00E81F36"/>
    <w:rsid w:val="00E9428D"/>
    <w:rsid w:val="00E94D5B"/>
    <w:rsid w:val="00EA6C35"/>
    <w:rsid w:val="00ED38A8"/>
    <w:rsid w:val="00EE02A5"/>
    <w:rsid w:val="00EE71FC"/>
    <w:rsid w:val="00EF0A9F"/>
    <w:rsid w:val="00EF43B1"/>
    <w:rsid w:val="00EF6FD0"/>
    <w:rsid w:val="00F068FB"/>
    <w:rsid w:val="00F11B91"/>
    <w:rsid w:val="00F17768"/>
    <w:rsid w:val="00F22E7A"/>
    <w:rsid w:val="00F26431"/>
    <w:rsid w:val="00F42B3A"/>
    <w:rsid w:val="00F434D9"/>
    <w:rsid w:val="00F53BB6"/>
    <w:rsid w:val="00F563F0"/>
    <w:rsid w:val="00F6065F"/>
    <w:rsid w:val="00F67EEF"/>
    <w:rsid w:val="00F75EF3"/>
    <w:rsid w:val="00F76F2B"/>
    <w:rsid w:val="00F915DD"/>
    <w:rsid w:val="00FA459E"/>
    <w:rsid w:val="00FB2E9D"/>
    <w:rsid w:val="00FB732B"/>
    <w:rsid w:val="00FC2B69"/>
    <w:rsid w:val="00FC6EC9"/>
    <w:rsid w:val="00FD227D"/>
    <w:rsid w:val="00FD23A4"/>
    <w:rsid w:val="00FE3A02"/>
    <w:rsid w:val="00FE4AAC"/>
    <w:rsid w:val="00FF0FF2"/>
    <w:rsid w:val="00FF23C4"/>
    <w:rsid w:val="00FF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8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2A1851"/>
    <w:pPr>
      <w:keepNext/>
      <w:ind w:firstLine="708"/>
      <w:jc w:val="center"/>
      <w:outlineLvl w:val="0"/>
    </w:pPr>
    <w:rPr>
      <w:u w:val="single"/>
    </w:rPr>
  </w:style>
  <w:style w:type="paragraph" w:styleId="Heading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Heading4">
    <w:name w:val="heading 4"/>
    <w:basedOn w:val="Normal"/>
    <w:next w:val="Normal"/>
    <w:qFormat/>
    <w:rsid w:val="002A1851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Heading7">
    <w:name w:val="heading 7"/>
    <w:basedOn w:val="Normal"/>
    <w:next w:val="Normal"/>
    <w:qFormat/>
    <w:rsid w:val="00293A6B"/>
    <w:pPr>
      <w:spacing w:before="240" w:after="60"/>
      <w:outlineLvl w:val="6"/>
    </w:pPr>
    <w:rPr>
      <w:lang w:eastAsia="en-US"/>
    </w:rPr>
  </w:style>
  <w:style w:type="paragraph" w:styleId="Heading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2A1851"/>
    <w:rPr>
      <w:sz w:val="20"/>
    </w:rPr>
  </w:style>
  <w:style w:type="paragraph" w:styleId="BodyText2">
    <w:name w:val="Body Text 2"/>
    <w:basedOn w:val="Normal"/>
    <w:semiHidden/>
    <w:rsid w:val="002A1851"/>
    <w:rPr>
      <w:b/>
      <w:bCs/>
      <w:lang w:val="en-US"/>
    </w:rPr>
  </w:style>
  <w:style w:type="paragraph" w:styleId="CommentText">
    <w:name w:val="annotation text"/>
    <w:basedOn w:val="Normal"/>
    <w:semiHidden/>
    <w:rsid w:val="002A1851"/>
    <w:pPr>
      <w:jc w:val="both"/>
    </w:pPr>
    <w:rPr>
      <w:sz w:val="20"/>
      <w:szCs w:val="20"/>
      <w:lang w:eastAsia="en-US"/>
    </w:rPr>
  </w:style>
  <w:style w:type="paragraph" w:styleId="BodyTextIndent">
    <w:name w:val="Body Text Indent"/>
    <w:basedOn w:val="Normal"/>
    <w:semiHidden/>
    <w:rsid w:val="002A1851"/>
    <w:pPr>
      <w:ind w:left="2160" w:hanging="744"/>
      <w:jc w:val="both"/>
    </w:pPr>
    <w:rPr>
      <w:b/>
      <w:bCs/>
    </w:rPr>
  </w:style>
  <w:style w:type="paragraph" w:styleId="Title">
    <w:name w:val="Title"/>
    <w:basedOn w:val="Normal"/>
    <w:qFormat/>
    <w:rsid w:val="002A1851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PlainText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PlainTextCha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BodyText3">
    <w:name w:val="Body Text 3"/>
    <w:basedOn w:val="Normal"/>
    <w:rsid w:val="00564F24"/>
    <w:rPr>
      <w:lang w:eastAsia="en-US"/>
    </w:rPr>
  </w:style>
  <w:style w:type="table" w:styleId="TableGrid">
    <w:name w:val="Table Grid"/>
    <w:basedOn w:val="Table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aliases w:val="Caracter Caracter Char Char, Caracter Caracter Char Caracter Caracter Char, Caracter Caracter Char Caracter  Char, Caracter Caracter Char Caracter  Caracter Caracter Caracter Caracter Cara Char"/>
    <w:link w:val="PlainText"/>
    <w:rsid w:val="00293A6B"/>
    <w:rPr>
      <w:rFonts w:ascii="Courier New" w:hAnsi="Courier New" w:cs="Courier New"/>
      <w:noProof/>
      <w:lang w:val="ro-RO" w:eastAsia="en-US" w:bidi="ar-SA"/>
    </w:rPr>
  </w:style>
  <w:style w:type="paragraph" w:styleId="Footer">
    <w:name w:val="footer"/>
    <w:basedOn w:val="Normal"/>
    <w:rsid w:val="00CF30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3039"/>
  </w:style>
  <w:style w:type="paragraph" w:styleId="BalloonText">
    <w:name w:val="Balloon Text"/>
    <w:basedOn w:val="Normal"/>
    <w:link w:val="BalloonTextChar"/>
    <w:uiPriority w:val="99"/>
    <w:semiHidden/>
    <w:unhideWhenUsed/>
    <w:rsid w:val="00340A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40AD8"/>
    <w:rPr>
      <w:rFonts w:ascii="Segoe UI" w:hAnsi="Segoe UI" w:cs="Segoe UI"/>
      <w:sz w:val="18"/>
      <w:szCs w:val="18"/>
      <w:lang w:val="ro-RO" w:eastAsia="ro-RO"/>
    </w:rPr>
  </w:style>
  <w:style w:type="character" w:customStyle="1" w:styleId="Heading1Char">
    <w:name w:val="Heading 1 Char"/>
    <w:link w:val="Heading1"/>
    <w:rsid w:val="00953AF8"/>
    <w:rPr>
      <w:sz w:val="24"/>
      <w:szCs w:val="24"/>
      <w:u w:val="single"/>
      <w:lang w:val="ro-RO" w:eastAsia="ro-RO"/>
    </w:rPr>
  </w:style>
  <w:style w:type="character" w:customStyle="1" w:styleId="Bodytext9">
    <w:name w:val="Body text (9)_"/>
    <w:link w:val="Bodytext90"/>
    <w:uiPriority w:val="99"/>
    <w:locked/>
    <w:rsid w:val="003929FF"/>
    <w:rPr>
      <w:sz w:val="22"/>
      <w:szCs w:val="22"/>
      <w:shd w:val="clear" w:color="auto" w:fill="FFFFFF"/>
    </w:rPr>
  </w:style>
  <w:style w:type="character" w:customStyle="1" w:styleId="Bodytext9Bold">
    <w:name w:val="Body text (9) + Bold"/>
    <w:aliases w:val="Italic"/>
    <w:uiPriority w:val="99"/>
    <w:rsid w:val="003929FF"/>
    <w:rPr>
      <w:b/>
      <w:bCs/>
      <w:sz w:val="22"/>
      <w:szCs w:val="22"/>
      <w:shd w:val="clear" w:color="auto" w:fill="FFFFFF"/>
    </w:rPr>
  </w:style>
  <w:style w:type="paragraph" w:customStyle="1" w:styleId="Bodytext90">
    <w:name w:val="Body text (9)"/>
    <w:basedOn w:val="Normal"/>
    <w:link w:val="Bodytext9"/>
    <w:uiPriority w:val="99"/>
    <w:rsid w:val="003929FF"/>
    <w:pPr>
      <w:widowControl w:val="0"/>
      <w:shd w:val="clear" w:color="auto" w:fill="FFFFFF"/>
      <w:spacing w:before="240" w:line="263" w:lineRule="exact"/>
      <w:ind w:hanging="80"/>
      <w:jc w:val="both"/>
    </w:pPr>
    <w:rPr>
      <w:sz w:val="22"/>
      <w:szCs w:val="22"/>
    </w:rPr>
  </w:style>
  <w:style w:type="character" w:customStyle="1" w:styleId="Bodytext912pt1">
    <w:name w:val="Body text (9) + 12 pt1"/>
    <w:uiPriority w:val="99"/>
    <w:rsid w:val="003929FF"/>
    <w:rPr>
      <w:rFonts w:ascii="Times New Roman" w:hAnsi="Times New Roman" w:cs="Times New Roman"/>
      <w:sz w:val="24"/>
      <w:szCs w:val="24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8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2A1851"/>
    <w:pPr>
      <w:keepNext/>
      <w:ind w:firstLine="708"/>
      <w:jc w:val="center"/>
      <w:outlineLvl w:val="0"/>
    </w:pPr>
    <w:rPr>
      <w:u w:val="single"/>
    </w:rPr>
  </w:style>
  <w:style w:type="paragraph" w:styleId="Heading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Heading4">
    <w:name w:val="heading 4"/>
    <w:basedOn w:val="Normal"/>
    <w:next w:val="Normal"/>
    <w:qFormat/>
    <w:rsid w:val="002A1851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Heading7">
    <w:name w:val="heading 7"/>
    <w:basedOn w:val="Normal"/>
    <w:next w:val="Normal"/>
    <w:qFormat/>
    <w:rsid w:val="00293A6B"/>
    <w:pPr>
      <w:spacing w:before="240" w:after="60"/>
      <w:outlineLvl w:val="6"/>
    </w:pPr>
    <w:rPr>
      <w:lang w:eastAsia="en-US"/>
    </w:rPr>
  </w:style>
  <w:style w:type="paragraph" w:styleId="Heading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2A1851"/>
    <w:rPr>
      <w:sz w:val="20"/>
    </w:rPr>
  </w:style>
  <w:style w:type="paragraph" w:styleId="BodyText2">
    <w:name w:val="Body Text 2"/>
    <w:basedOn w:val="Normal"/>
    <w:semiHidden/>
    <w:rsid w:val="002A1851"/>
    <w:rPr>
      <w:b/>
      <w:bCs/>
      <w:lang w:val="en-US"/>
    </w:rPr>
  </w:style>
  <w:style w:type="paragraph" w:styleId="CommentText">
    <w:name w:val="annotation text"/>
    <w:basedOn w:val="Normal"/>
    <w:semiHidden/>
    <w:rsid w:val="002A1851"/>
    <w:pPr>
      <w:jc w:val="both"/>
    </w:pPr>
    <w:rPr>
      <w:sz w:val="20"/>
      <w:szCs w:val="20"/>
      <w:lang w:eastAsia="en-US"/>
    </w:rPr>
  </w:style>
  <w:style w:type="paragraph" w:styleId="BodyTextIndent">
    <w:name w:val="Body Text Indent"/>
    <w:basedOn w:val="Normal"/>
    <w:semiHidden/>
    <w:rsid w:val="002A1851"/>
    <w:pPr>
      <w:ind w:left="2160" w:hanging="744"/>
      <w:jc w:val="both"/>
    </w:pPr>
    <w:rPr>
      <w:b/>
      <w:bCs/>
    </w:rPr>
  </w:style>
  <w:style w:type="paragraph" w:styleId="Title">
    <w:name w:val="Title"/>
    <w:basedOn w:val="Normal"/>
    <w:qFormat/>
    <w:rsid w:val="002A1851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PlainText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PlainTextCha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BodyText3">
    <w:name w:val="Body Text 3"/>
    <w:basedOn w:val="Normal"/>
    <w:rsid w:val="00564F24"/>
    <w:rPr>
      <w:lang w:eastAsia="en-US"/>
    </w:rPr>
  </w:style>
  <w:style w:type="table" w:styleId="TableGrid">
    <w:name w:val="Table Grid"/>
    <w:basedOn w:val="Table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aliases w:val="Caracter Caracter Char Char, Caracter Caracter Char Caracter Caracter Char, Caracter Caracter Char Caracter  Char, Caracter Caracter Char Caracter  Caracter Caracter Caracter Caracter Cara Char"/>
    <w:link w:val="PlainText"/>
    <w:rsid w:val="00293A6B"/>
    <w:rPr>
      <w:rFonts w:ascii="Courier New" w:hAnsi="Courier New" w:cs="Courier New"/>
      <w:noProof/>
      <w:lang w:val="ro-RO" w:eastAsia="en-US" w:bidi="ar-SA"/>
    </w:rPr>
  </w:style>
  <w:style w:type="paragraph" w:styleId="Footer">
    <w:name w:val="footer"/>
    <w:basedOn w:val="Normal"/>
    <w:rsid w:val="00CF30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3039"/>
  </w:style>
  <w:style w:type="paragraph" w:styleId="BalloonText">
    <w:name w:val="Balloon Text"/>
    <w:basedOn w:val="Normal"/>
    <w:link w:val="BalloonTextChar"/>
    <w:uiPriority w:val="99"/>
    <w:semiHidden/>
    <w:unhideWhenUsed/>
    <w:rsid w:val="00340A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40AD8"/>
    <w:rPr>
      <w:rFonts w:ascii="Segoe UI" w:hAnsi="Segoe UI" w:cs="Segoe UI"/>
      <w:sz w:val="18"/>
      <w:szCs w:val="18"/>
      <w:lang w:val="ro-RO" w:eastAsia="ro-RO"/>
    </w:rPr>
  </w:style>
  <w:style w:type="character" w:customStyle="1" w:styleId="Heading1Char">
    <w:name w:val="Heading 1 Char"/>
    <w:link w:val="Heading1"/>
    <w:rsid w:val="00953AF8"/>
    <w:rPr>
      <w:sz w:val="24"/>
      <w:szCs w:val="24"/>
      <w:u w:val="single"/>
      <w:lang w:val="ro-RO" w:eastAsia="ro-RO"/>
    </w:rPr>
  </w:style>
  <w:style w:type="character" w:customStyle="1" w:styleId="Bodytext9">
    <w:name w:val="Body text (9)_"/>
    <w:link w:val="Bodytext90"/>
    <w:uiPriority w:val="99"/>
    <w:locked/>
    <w:rsid w:val="003929FF"/>
    <w:rPr>
      <w:sz w:val="22"/>
      <w:szCs w:val="22"/>
      <w:shd w:val="clear" w:color="auto" w:fill="FFFFFF"/>
    </w:rPr>
  </w:style>
  <w:style w:type="character" w:customStyle="1" w:styleId="Bodytext9Bold">
    <w:name w:val="Body text (9) + Bold"/>
    <w:aliases w:val="Italic"/>
    <w:uiPriority w:val="99"/>
    <w:rsid w:val="003929FF"/>
    <w:rPr>
      <w:b/>
      <w:bCs/>
      <w:sz w:val="22"/>
      <w:szCs w:val="22"/>
      <w:shd w:val="clear" w:color="auto" w:fill="FFFFFF"/>
    </w:rPr>
  </w:style>
  <w:style w:type="paragraph" w:customStyle="1" w:styleId="Bodytext90">
    <w:name w:val="Body text (9)"/>
    <w:basedOn w:val="Normal"/>
    <w:link w:val="Bodytext9"/>
    <w:uiPriority w:val="99"/>
    <w:rsid w:val="003929FF"/>
    <w:pPr>
      <w:widowControl w:val="0"/>
      <w:shd w:val="clear" w:color="auto" w:fill="FFFFFF"/>
      <w:spacing w:before="240" w:line="263" w:lineRule="exact"/>
      <w:ind w:hanging="80"/>
      <w:jc w:val="both"/>
    </w:pPr>
    <w:rPr>
      <w:sz w:val="22"/>
      <w:szCs w:val="22"/>
    </w:rPr>
  </w:style>
  <w:style w:type="character" w:customStyle="1" w:styleId="Bodytext912pt1">
    <w:name w:val="Body text (9) + 12 pt1"/>
    <w:uiPriority w:val="99"/>
    <w:rsid w:val="003929FF"/>
    <w:rPr>
      <w:rFonts w:ascii="Times New Roman" w:hAnsi="Times New Roman" w:cs="Times New Roman"/>
      <w:sz w:val="24"/>
      <w:szCs w:val="24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A6931-DA3A-4480-BA8C-8964011BC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1334</Words>
  <Characters>7608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Şcoala: Gr</vt:lpstr>
      <vt:lpstr>Şcoala: Gr</vt:lpstr>
    </vt:vector>
  </TitlesOfParts>
  <Company>Acasa</Company>
  <LinksUpToDate>false</LinksUpToDate>
  <CharactersWithSpaces>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Şcoala: Gr</dc:title>
  <dc:creator>Florina</dc:creator>
  <cp:lastModifiedBy>Anexa17</cp:lastModifiedBy>
  <cp:revision>2</cp:revision>
  <cp:lastPrinted>2017-09-10T12:30:00Z</cp:lastPrinted>
  <dcterms:created xsi:type="dcterms:W3CDTF">2017-10-25T06:35:00Z</dcterms:created>
  <dcterms:modified xsi:type="dcterms:W3CDTF">2017-10-25T06:35:00Z</dcterms:modified>
</cp:coreProperties>
</file>